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B1603" w14:textId="1D8BA48D" w:rsidR="00D67558" w:rsidRDefault="00000000">
      <w:pPr>
        <w:spacing w:before="240" w:after="240" w:line="240" w:lineRule="auto"/>
      </w:pPr>
      <w:r>
        <w:rPr>
          <w:rFonts w:ascii="Arial" w:eastAsia="Arial" w:hAnsi="Arial" w:cs="Arial"/>
          <w:b/>
          <w:bCs/>
          <w:color w:val="000000"/>
          <w:lang w:val="en-US" w:eastAsia="en-US"/>
        </w:rPr>
        <w:t>Audio</w:t>
      </w:r>
      <w:r w:rsidR="00C9142D">
        <w:rPr>
          <w:rFonts w:ascii="Arial" w:eastAsia="Arial" w:hAnsi="Arial" w:cs="Arial"/>
          <w:b/>
          <w:bCs/>
          <w:color w:val="000000"/>
          <w:lang w:val="en-US" w:eastAsia="en-US"/>
        </w:rPr>
        <w:t>s</w:t>
      </w:r>
      <w:r>
        <w:rPr>
          <w:rFonts w:ascii="Arial" w:eastAsia="Arial" w:hAnsi="Arial" w:cs="Arial"/>
          <w:b/>
          <w:bCs/>
          <w:color w:val="000000"/>
          <w:lang w:val="en-US" w:eastAsia="en-US"/>
        </w:rPr>
        <w:t xml:space="preserve"> &amp; Video</w:t>
      </w:r>
      <w:r w:rsidR="00C9142D">
        <w:rPr>
          <w:rFonts w:ascii="Arial" w:eastAsia="Arial" w:hAnsi="Arial" w:cs="Arial"/>
          <w:b/>
          <w:bCs/>
          <w:color w:val="000000"/>
          <w:lang w:val="en-US" w:eastAsia="en-US"/>
        </w:rPr>
        <w:t xml:space="preserve">s from classroom </w:t>
      </w:r>
    </w:p>
    <w:p w14:paraId="33386528" w14:textId="7FC21CDB" w:rsidR="00D67558" w:rsidRDefault="00887CCA">
      <w:pPr>
        <w:spacing w:before="240" w:after="240" w:line="240" w:lineRule="auto"/>
      </w:pPr>
      <w:r>
        <w:rPr>
          <w:rFonts w:ascii="Arial" w:eastAsia="Arial" w:hAnsi="Arial" w:cs="Arial"/>
          <w:b/>
          <w:bCs/>
          <w:color w:val="000000"/>
          <w:lang w:val="en-US" w:eastAsia="en-US"/>
        </w:rPr>
        <w:t xml:space="preserve">Week 1: </w:t>
      </w:r>
      <w:r w:rsidR="00000000">
        <w:rPr>
          <w:rFonts w:ascii="Arial" w:eastAsia="Arial" w:hAnsi="Arial" w:cs="Arial"/>
          <w:b/>
          <w:bCs/>
          <w:color w:val="000000"/>
          <w:lang w:val="en-US" w:eastAsia="en-US"/>
        </w:rPr>
        <w:t>Session 1</w:t>
      </w:r>
      <w:r w:rsidR="003B4056">
        <w:rPr>
          <w:rFonts w:ascii="Arial" w:eastAsia="Arial" w:hAnsi="Arial" w:cs="Arial"/>
          <w:b/>
          <w:bCs/>
          <w:color w:val="000000"/>
          <w:lang w:val="en-US" w:eastAsia="en-US"/>
        </w:rPr>
        <w:t>&amp;2</w:t>
      </w:r>
      <w:r w:rsidR="00000000">
        <w:rPr>
          <w:rFonts w:ascii="Arial" w:eastAsia="Arial" w:hAnsi="Arial" w:cs="Arial"/>
          <w:b/>
          <w:bCs/>
          <w:color w:val="000000"/>
          <w:lang w:val="en-US" w:eastAsia="en-US"/>
        </w:rPr>
        <w:t xml:space="preserve">-Exploring biomimicry concept </w:t>
      </w:r>
    </w:p>
    <w:p w14:paraId="158D70F2" w14:textId="15690FF7" w:rsidR="00D67558" w:rsidRDefault="00000000">
      <w:pPr>
        <w:spacing w:before="240" w:after="240" w:line="240" w:lineRule="auto"/>
      </w:pPr>
      <w:r>
        <w:rPr>
          <w:rFonts w:ascii="Arial" w:eastAsia="Arial" w:hAnsi="Arial" w:cs="Arial"/>
          <w:color w:val="000000"/>
          <w:lang w:val="en-US" w:eastAsia="en-US"/>
        </w:rPr>
        <w:t xml:space="preserve">Voice recorder 12 min </w:t>
      </w:r>
    </w:p>
    <w:p w14:paraId="6E32BD57" w14:textId="2802A0C4" w:rsidR="00D67558" w:rsidRDefault="00887CCA">
      <w:pPr>
        <w:spacing w:before="240" w:after="240" w:line="240" w:lineRule="auto"/>
      </w:pPr>
      <w:r>
        <w:rPr>
          <w:rFonts w:ascii="Arial" w:eastAsia="Arial" w:hAnsi="Arial" w:cs="Arial"/>
          <w:b/>
          <w:bCs/>
          <w:color w:val="000000"/>
          <w:lang w:val="en-US" w:eastAsia="en-US"/>
        </w:rPr>
        <w:t>Week 2:</w:t>
      </w:r>
      <w:r w:rsidR="00000000">
        <w:rPr>
          <w:rFonts w:ascii="Arial" w:eastAsia="Arial" w:hAnsi="Arial" w:cs="Arial"/>
          <w:b/>
          <w:bCs/>
          <w:color w:val="000000"/>
          <w:lang w:val="en-US" w:eastAsia="en-US"/>
        </w:rPr>
        <w:t xml:space="preserve"> Session </w:t>
      </w:r>
      <w:r w:rsidR="003B4056">
        <w:rPr>
          <w:rFonts w:ascii="Arial" w:eastAsia="Arial" w:hAnsi="Arial" w:cs="Arial"/>
          <w:b/>
          <w:bCs/>
          <w:color w:val="000000"/>
          <w:lang w:val="en-US" w:eastAsia="en-US"/>
        </w:rPr>
        <w:t>3&amp;4</w:t>
      </w:r>
      <w:r w:rsidR="00000000">
        <w:rPr>
          <w:rFonts w:ascii="Arial" w:eastAsia="Arial" w:hAnsi="Arial" w:cs="Arial"/>
          <w:b/>
          <w:bCs/>
          <w:color w:val="000000"/>
          <w:lang w:val="en-US" w:eastAsia="en-US"/>
        </w:rPr>
        <w:t xml:space="preserve">-Exploring biomimicry examples &amp; deciding on inspiration from nature&amp;idea </w:t>
      </w:r>
      <w:proofErr w:type="gramStart"/>
      <w:r w:rsidR="00000000">
        <w:rPr>
          <w:rFonts w:ascii="Arial" w:eastAsia="Arial" w:hAnsi="Arial" w:cs="Arial"/>
          <w:b/>
          <w:bCs/>
          <w:color w:val="000000"/>
          <w:lang w:val="en-US" w:eastAsia="en-US"/>
        </w:rPr>
        <w:t>brainstorm</w:t>
      </w:r>
      <w:proofErr w:type="gramEnd"/>
    </w:p>
    <w:p w14:paraId="2B96B31C" w14:textId="643FEC0C" w:rsidR="00D67558" w:rsidRDefault="00000000">
      <w:pPr>
        <w:spacing w:before="240" w:after="240" w:line="240" w:lineRule="auto"/>
      </w:pPr>
      <w:r>
        <w:rPr>
          <w:rFonts w:ascii="Arial" w:eastAsia="Arial" w:hAnsi="Arial" w:cs="Arial"/>
          <w:color w:val="000000"/>
          <w:lang w:val="en-US" w:eastAsia="en-US"/>
        </w:rPr>
        <w:t xml:space="preserve">Voice recorder </w:t>
      </w:r>
      <w:r w:rsidR="00A1705C">
        <w:rPr>
          <w:rFonts w:ascii="Arial" w:eastAsia="Arial" w:hAnsi="Arial" w:cs="Arial"/>
          <w:color w:val="000000"/>
          <w:lang w:val="en-US" w:eastAsia="en-US"/>
        </w:rPr>
        <w:t xml:space="preserve">table </w:t>
      </w:r>
      <w:r>
        <w:rPr>
          <w:rFonts w:ascii="Arial" w:eastAsia="Arial" w:hAnsi="Arial" w:cs="Arial"/>
          <w:color w:val="000000"/>
          <w:lang w:val="en-US" w:eastAsia="en-US"/>
        </w:rPr>
        <w:t>1</w:t>
      </w:r>
      <w:r w:rsidR="00A1705C">
        <w:rPr>
          <w:rFonts w:ascii="Arial" w:eastAsia="Arial" w:hAnsi="Arial" w:cs="Arial"/>
          <w:color w:val="000000"/>
          <w:lang w:val="en-US" w:eastAsia="en-US"/>
        </w:rPr>
        <w:t>&amp;2</w:t>
      </w:r>
      <w:r>
        <w:rPr>
          <w:rFonts w:ascii="Arial" w:eastAsia="Arial" w:hAnsi="Arial" w:cs="Arial"/>
          <w:color w:val="000000"/>
          <w:lang w:val="en-US" w:eastAsia="en-US"/>
        </w:rPr>
        <w:t xml:space="preserve"> 34 min</w:t>
      </w:r>
    </w:p>
    <w:p w14:paraId="4F62006E" w14:textId="78DC35E3" w:rsidR="00D67558" w:rsidRDefault="00000000">
      <w:pPr>
        <w:spacing w:before="240" w:after="240" w:line="240" w:lineRule="auto"/>
      </w:pPr>
      <w:r>
        <w:rPr>
          <w:rFonts w:ascii="Arial" w:eastAsia="Arial" w:hAnsi="Arial" w:cs="Arial"/>
          <w:color w:val="000000"/>
          <w:lang w:val="en-US" w:eastAsia="en-US"/>
        </w:rPr>
        <w:t xml:space="preserve">Voice recorder </w:t>
      </w:r>
      <w:r w:rsidR="00A1705C">
        <w:rPr>
          <w:rFonts w:ascii="Arial" w:eastAsia="Arial" w:hAnsi="Arial" w:cs="Arial"/>
          <w:color w:val="000000"/>
          <w:lang w:val="en-US" w:eastAsia="en-US"/>
        </w:rPr>
        <w:t xml:space="preserve">table </w:t>
      </w:r>
      <w:r>
        <w:rPr>
          <w:rFonts w:ascii="Arial" w:eastAsia="Arial" w:hAnsi="Arial" w:cs="Arial"/>
          <w:color w:val="000000"/>
          <w:lang w:val="en-US" w:eastAsia="en-US"/>
        </w:rPr>
        <w:t>3 35 min</w:t>
      </w:r>
      <w:r>
        <w:rPr>
          <w:rFonts w:ascii="Arial" w:eastAsia="Arial" w:hAnsi="Arial" w:cs="Arial"/>
          <w:b/>
          <w:bCs/>
          <w:color w:val="000000"/>
          <w:lang w:val="en-US" w:eastAsia="en-US"/>
        </w:rPr>
        <w:t xml:space="preserve"> </w:t>
      </w:r>
    </w:p>
    <w:p w14:paraId="7DB74BD5" w14:textId="021E1AF8" w:rsidR="00D67558" w:rsidRDefault="00000000">
      <w:pPr>
        <w:spacing w:before="240" w:after="240" w:line="240" w:lineRule="auto"/>
      </w:pPr>
      <w:r>
        <w:rPr>
          <w:rFonts w:ascii="Arial" w:eastAsia="Arial" w:hAnsi="Arial" w:cs="Arial"/>
          <w:color w:val="000000"/>
          <w:lang w:val="en-US" w:eastAsia="en-US"/>
        </w:rPr>
        <w:t xml:space="preserve">Voice recorder </w:t>
      </w:r>
      <w:r w:rsidR="00A1705C">
        <w:rPr>
          <w:rFonts w:ascii="Arial" w:eastAsia="Arial" w:hAnsi="Arial" w:cs="Arial"/>
          <w:color w:val="000000"/>
          <w:lang w:val="en-US" w:eastAsia="en-US"/>
        </w:rPr>
        <w:t xml:space="preserve">table </w:t>
      </w:r>
      <w:r>
        <w:rPr>
          <w:rFonts w:ascii="Arial" w:eastAsia="Arial" w:hAnsi="Arial" w:cs="Arial"/>
          <w:color w:val="000000"/>
          <w:lang w:val="en-US" w:eastAsia="en-US"/>
        </w:rPr>
        <w:t>2 52 min</w:t>
      </w:r>
    </w:p>
    <w:p w14:paraId="7BE51C57" w14:textId="2D3B954F" w:rsidR="00D67558" w:rsidRDefault="00887CCA">
      <w:pPr>
        <w:spacing w:before="240" w:after="240" w:line="240" w:lineRule="auto"/>
      </w:pPr>
      <w:r>
        <w:rPr>
          <w:rFonts w:ascii="Arial" w:eastAsia="Arial" w:hAnsi="Arial" w:cs="Arial"/>
          <w:b/>
          <w:bCs/>
          <w:color w:val="000000"/>
          <w:lang w:val="en-US" w:eastAsia="en-US"/>
        </w:rPr>
        <w:t>Week 3:</w:t>
      </w:r>
      <w:r w:rsidR="00000000">
        <w:rPr>
          <w:rFonts w:ascii="Arial" w:eastAsia="Arial" w:hAnsi="Arial" w:cs="Arial"/>
          <w:b/>
          <w:bCs/>
          <w:color w:val="000000"/>
          <w:lang w:val="en-US" w:eastAsia="en-US"/>
        </w:rPr>
        <w:t xml:space="preserve"> Session</w:t>
      </w:r>
      <w:r w:rsidR="003B4056">
        <w:rPr>
          <w:rFonts w:ascii="Arial" w:eastAsia="Arial" w:hAnsi="Arial" w:cs="Arial"/>
          <w:b/>
          <w:bCs/>
          <w:color w:val="000000"/>
          <w:lang w:val="en-US" w:eastAsia="en-US"/>
        </w:rPr>
        <w:t xml:space="preserve"> 5&amp;6</w:t>
      </w:r>
      <w:r w:rsidR="00000000">
        <w:rPr>
          <w:rFonts w:ascii="Arial" w:eastAsia="Arial" w:hAnsi="Arial" w:cs="Arial"/>
          <w:b/>
          <w:bCs/>
          <w:color w:val="000000"/>
          <w:lang w:val="en-US" w:eastAsia="en-US"/>
        </w:rPr>
        <w:t xml:space="preserve">-Sketching and iterating on </w:t>
      </w:r>
      <w:proofErr w:type="gramStart"/>
      <w:r w:rsidR="00000000">
        <w:rPr>
          <w:rFonts w:ascii="Arial" w:eastAsia="Arial" w:hAnsi="Arial" w:cs="Arial"/>
          <w:b/>
          <w:bCs/>
          <w:color w:val="000000"/>
          <w:lang w:val="en-US" w:eastAsia="en-US"/>
        </w:rPr>
        <w:t>design</w:t>
      </w:r>
      <w:proofErr w:type="gramEnd"/>
      <w:r w:rsidR="00000000">
        <w:rPr>
          <w:rFonts w:ascii="Arial" w:eastAsia="Arial" w:hAnsi="Arial" w:cs="Arial"/>
          <w:b/>
          <w:bCs/>
          <w:color w:val="000000"/>
          <w:lang w:val="en-US" w:eastAsia="en-US"/>
        </w:rPr>
        <w:t xml:space="preserve"> </w:t>
      </w:r>
    </w:p>
    <w:p w14:paraId="1F7D4073" w14:textId="42453208" w:rsidR="00D67558" w:rsidRDefault="00000000">
      <w:pPr>
        <w:spacing w:before="240" w:after="240" w:line="240" w:lineRule="auto"/>
      </w:pPr>
      <w:r>
        <w:rPr>
          <w:rFonts w:ascii="Arial" w:eastAsia="Arial" w:hAnsi="Arial" w:cs="Arial"/>
          <w:color w:val="000000"/>
          <w:lang w:val="en-US" w:eastAsia="en-US"/>
        </w:rPr>
        <w:t xml:space="preserve">Camera following </w:t>
      </w:r>
      <w:r w:rsidR="00A1705C">
        <w:rPr>
          <w:rFonts w:ascii="Arial" w:eastAsia="Arial" w:hAnsi="Arial" w:cs="Arial"/>
          <w:color w:val="000000"/>
          <w:lang w:val="en-US" w:eastAsia="en-US"/>
        </w:rPr>
        <w:t xml:space="preserve">teacher </w:t>
      </w:r>
      <w:r>
        <w:rPr>
          <w:rFonts w:ascii="Arial" w:eastAsia="Arial" w:hAnsi="Arial" w:cs="Arial"/>
          <w:color w:val="000000"/>
          <w:lang w:val="en-US" w:eastAsia="en-US"/>
        </w:rPr>
        <w:t xml:space="preserve">10 </w:t>
      </w:r>
      <w:proofErr w:type="gramStart"/>
      <w:r>
        <w:rPr>
          <w:rFonts w:ascii="Arial" w:eastAsia="Arial" w:hAnsi="Arial" w:cs="Arial"/>
          <w:color w:val="000000"/>
          <w:lang w:val="en-US" w:eastAsia="en-US"/>
        </w:rPr>
        <w:t>min</w:t>
      </w:r>
      <w:proofErr w:type="gramEnd"/>
    </w:p>
    <w:p w14:paraId="231E4595" w14:textId="57252F09" w:rsidR="00D67558" w:rsidRDefault="00000000">
      <w:pPr>
        <w:spacing w:before="240" w:after="240" w:line="240" w:lineRule="auto"/>
      </w:pPr>
      <w:r>
        <w:rPr>
          <w:rFonts w:ascii="Arial" w:eastAsia="Arial" w:hAnsi="Arial" w:cs="Arial"/>
          <w:color w:val="000000"/>
          <w:lang w:val="en-US" w:eastAsia="en-US"/>
        </w:rPr>
        <w:t xml:space="preserve">Camera following </w:t>
      </w:r>
      <w:r w:rsidR="00A1705C">
        <w:rPr>
          <w:rFonts w:ascii="Arial" w:eastAsia="Arial" w:hAnsi="Arial" w:cs="Arial"/>
          <w:color w:val="000000"/>
          <w:lang w:val="en-US" w:eastAsia="en-US"/>
        </w:rPr>
        <w:t xml:space="preserve">teacher </w:t>
      </w:r>
      <w:r>
        <w:rPr>
          <w:rFonts w:ascii="Arial" w:eastAsia="Arial" w:hAnsi="Arial" w:cs="Arial"/>
          <w:color w:val="000000"/>
          <w:lang w:val="en-US" w:eastAsia="en-US"/>
        </w:rPr>
        <w:t xml:space="preserve">25 </w:t>
      </w:r>
      <w:proofErr w:type="gramStart"/>
      <w:r>
        <w:rPr>
          <w:rFonts w:ascii="Arial" w:eastAsia="Arial" w:hAnsi="Arial" w:cs="Arial"/>
          <w:color w:val="000000"/>
          <w:lang w:val="en-US" w:eastAsia="en-US"/>
        </w:rPr>
        <w:t>min</w:t>
      </w:r>
      <w:proofErr w:type="gramEnd"/>
    </w:p>
    <w:p w14:paraId="5B603BBF" w14:textId="769D70B7" w:rsidR="00D67558" w:rsidRDefault="00000000">
      <w:pPr>
        <w:spacing w:before="240" w:after="240" w:line="240" w:lineRule="auto"/>
      </w:pPr>
      <w:r>
        <w:rPr>
          <w:rFonts w:ascii="Arial" w:eastAsia="Arial" w:hAnsi="Arial" w:cs="Arial"/>
          <w:color w:val="000000"/>
          <w:lang w:val="en-US" w:eastAsia="en-US"/>
        </w:rPr>
        <w:t xml:space="preserve">Camera following </w:t>
      </w:r>
      <w:r w:rsidR="00A1705C">
        <w:rPr>
          <w:rFonts w:ascii="Arial" w:eastAsia="Arial" w:hAnsi="Arial" w:cs="Arial"/>
          <w:color w:val="000000"/>
          <w:lang w:val="en-US" w:eastAsia="en-US"/>
        </w:rPr>
        <w:t>teacher</w:t>
      </w:r>
      <w:r>
        <w:rPr>
          <w:rFonts w:ascii="Arial" w:eastAsia="Arial" w:hAnsi="Arial" w:cs="Arial"/>
          <w:color w:val="000000"/>
          <w:lang w:val="en-US" w:eastAsia="en-US"/>
        </w:rPr>
        <w:t xml:space="preserve"> 8 </w:t>
      </w:r>
      <w:proofErr w:type="gramStart"/>
      <w:r>
        <w:rPr>
          <w:rFonts w:ascii="Arial" w:eastAsia="Arial" w:hAnsi="Arial" w:cs="Arial"/>
          <w:color w:val="000000"/>
          <w:lang w:val="en-US" w:eastAsia="en-US"/>
        </w:rPr>
        <w:t>min</w:t>
      </w:r>
      <w:proofErr w:type="gramEnd"/>
    </w:p>
    <w:p w14:paraId="15E0E754" w14:textId="2E3D6CAC" w:rsidR="00D67558" w:rsidRDefault="00000000">
      <w:pPr>
        <w:spacing w:before="240" w:after="240" w:line="240" w:lineRule="auto"/>
      </w:pPr>
      <w:r>
        <w:rPr>
          <w:rFonts w:ascii="Arial" w:eastAsia="Arial" w:hAnsi="Arial" w:cs="Arial"/>
          <w:color w:val="000000"/>
          <w:lang w:val="en-US" w:eastAsia="en-US"/>
        </w:rPr>
        <w:t xml:space="preserve">Voice recorder </w:t>
      </w:r>
      <w:r w:rsidR="00A1705C">
        <w:rPr>
          <w:rFonts w:ascii="Arial" w:eastAsia="Arial" w:hAnsi="Arial" w:cs="Arial"/>
          <w:color w:val="000000"/>
          <w:lang w:val="en-US" w:eastAsia="en-US"/>
        </w:rPr>
        <w:t xml:space="preserve">table </w:t>
      </w:r>
      <w:r>
        <w:rPr>
          <w:rFonts w:ascii="Arial" w:eastAsia="Arial" w:hAnsi="Arial" w:cs="Arial"/>
          <w:color w:val="000000"/>
          <w:lang w:val="en-US" w:eastAsia="en-US"/>
        </w:rPr>
        <w:t xml:space="preserve">1 53 min </w:t>
      </w:r>
    </w:p>
    <w:p w14:paraId="70174C4B" w14:textId="2FEDEDD6" w:rsidR="00D67558" w:rsidRDefault="00000000">
      <w:pPr>
        <w:spacing w:before="240" w:after="240" w:line="240" w:lineRule="auto"/>
      </w:pPr>
      <w:r>
        <w:rPr>
          <w:rFonts w:ascii="Arial" w:eastAsia="Arial" w:hAnsi="Arial" w:cs="Arial"/>
          <w:color w:val="000000"/>
          <w:lang w:val="en-US" w:eastAsia="en-US"/>
        </w:rPr>
        <w:t xml:space="preserve">Voice recorder </w:t>
      </w:r>
      <w:r w:rsidR="00A1705C">
        <w:rPr>
          <w:rFonts w:ascii="Arial" w:eastAsia="Arial" w:hAnsi="Arial" w:cs="Arial"/>
          <w:color w:val="000000"/>
          <w:lang w:val="en-US" w:eastAsia="en-US"/>
        </w:rPr>
        <w:t xml:space="preserve">table </w:t>
      </w:r>
      <w:r>
        <w:rPr>
          <w:rFonts w:ascii="Arial" w:eastAsia="Arial" w:hAnsi="Arial" w:cs="Arial"/>
          <w:color w:val="000000"/>
          <w:lang w:val="en-US" w:eastAsia="en-US"/>
        </w:rPr>
        <w:t>2 53 min</w:t>
      </w:r>
    </w:p>
    <w:p w14:paraId="48D6BDBA" w14:textId="73C87035" w:rsidR="00D67558" w:rsidRDefault="00000000">
      <w:pPr>
        <w:spacing w:before="240" w:after="240" w:line="240" w:lineRule="auto"/>
      </w:pPr>
      <w:r>
        <w:rPr>
          <w:rFonts w:ascii="Arial" w:eastAsia="Arial" w:hAnsi="Arial" w:cs="Arial"/>
          <w:color w:val="000000"/>
          <w:lang w:val="en-US" w:eastAsia="en-US"/>
        </w:rPr>
        <w:t xml:space="preserve">Voice recorder </w:t>
      </w:r>
      <w:r w:rsidR="00A1705C">
        <w:rPr>
          <w:rFonts w:ascii="Arial" w:eastAsia="Arial" w:hAnsi="Arial" w:cs="Arial"/>
          <w:color w:val="000000"/>
          <w:lang w:val="en-US" w:eastAsia="en-US"/>
        </w:rPr>
        <w:t xml:space="preserve">table </w:t>
      </w:r>
      <w:r>
        <w:rPr>
          <w:rFonts w:ascii="Arial" w:eastAsia="Arial" w:hAnsi="Arial" w:cs="Arial"/>
          <w:color w:val="000000"/>
          <w:lang w:val="en-US" w:eastAsia="en-US"/>
        </w:rPr>
        <w:t>3 53 min</w:t>
      </w:r>
    </w:p>
    <w:p w14:paraId="7139525F" w14:textId="1D0A0F72" w:rsidR="00D67558" w:rsidRDefault="00887CCA">
      <w:pPr>
        <w:spacing w:before="240" w:after="240" w:line="240" w:lineRule="auto"/>
      </w:pPr>
      <w:r>
        <w:rPr>
          <w:rFonts w:ascii="Arial" w:eastAsia="Arial" w:hAnsi="Arial" w:cs="Arial"/>
          <w:b/>
          <w:bCs/>
          <w:color w:val="000000"/>
          <w:lang w:val="en-US" w:eastAsia="en-US"/>
        </w:rPr>
        <w:t xml:space="preserve">Week 4&amp;5: </w:t>
      </w:r>
      <w:r w:rsidR="003B4056">
        <w:rPr>
          <w:rFonts w:ascii="Arial" w:eastAsia="Arial" w:hAnsi="Arial" w:cs="Arial"/>
          <w:b/>
          <w:bCs/>
          <w:color w:val="000000"/>
          <w:lang w:val="en-US" w:eastAsia="en-US"/>
        </w:rPr>
        <w:t xml:space="preserve">Session 7&amp;8 </w:t>
      </w:r>
      <w:r w:rsidR="00000000">
        <w:rPr>
          <w:rFonts w:ascii="Arial" w:eastAsia="Arial" w:hAnsi="Arial" w:cs="Arial"/>
          <w:b/>
          <w:bCs/>
          <w:color w:val="000000"/>
          <w:lang w:val="en-US" w:eastAsia="en-US"/>
        </w:rPr>
        <w:t xml:space="preserve">Self-assessment and taking design on </w:t>
      </w:r>
      <w:proofErr w:type="spellStart"/>
      <w:r w:rsidR="00000000">
        <w:rPr>
          <w:rFonts w:ascii="Arial" w:eastAsia="Arial" w:hAnsi="Arial" w:cs="Arial"/>
          <w:b/>
          <w:bCs/>
          <w:color w:val="000000"/>
          <w:lang w:val="en-US" w:eastAsia="en-US"/>
        </w:rPr>
        <w:t>TinkerCAD</w:t>
      </w:r>
      <w:proofErr w:type="spellEnd"/>
      <w:r w:rsidR="00B50D4B">
        <w:rPr>
          <w:rFonts w:ascii="Arial" w:eastAsia="Arial" w:hAnsi="Arial" w:cs="Arial"/>
          <w:b/>
          <w:bCs/>
          <w:color w:val="000000"/>
          <w:lang w:val="en-US" w:eastAsia="en-US"/>
        </w:rPr>
        <w:t xml:space="preserve">, improving on </w:t>
      </w:r>
      <w:proofErr w:type="spellStart"/>
      <w:r w:rsidR="00B50D4B">
        <w:rPr>
          <w:rFonts w:ascii="Arial" w:eastAsia="Arial" w:hAnsi="Arial" w:cs="Arial"/>
          <w:b/>
          <w:bCs/>
          <w:color w:val="000000"/>
          <w:lang w:val="en-US" w:eastAsia="en-US"/>
        </w:rPr>
        <w:t>TinkerCAD</w:t>
      </w:r>
      <w:proofErr w:type="spellEnd"/>
      <w:r w:rsidR="00B50D4B">
        <w:rPr>
          <w:rFonts w:ascii="Arial" w:eastAsia="Arial" w:hAnsi="Arial" w:cs="Arial"/>
          <w:b/>
          <w:bCs/>
          <w:color w:val="000000"/>
          <w:lang w:val="en-US" w:eastAsia="en-US"/>
        </w:rPr>
        <w:t xml:space="preserve">, final </w:t>
      </w:r>
      <w:proofErr w:type="gramStart"/>
      <w:r w:rsidR="00B50D4B">
        <w:rPr>
          <w:rFonts w:ascii="Arial" w:eastAsia="Arial" w:hAnsi="Arial" w:cs="Arial"/>
          <w:b/>
          <w:bCs/>
          <w:color w:val="000000"/>
          <w:lang w:val="en-US" w:eastAsia="en-US"/>
        </w:rPr>
        <w:t>presentation</w:t>
      </w:r>
      <w:proofErr w:type="gramEnd"/>
      <w:r w:rsidR="00B50D4B">
        <w:rPr>
          <w:rFonts w:ascii="Arial" w:eastAsia="Arial" w:hAnsi="Arial" w:cs="Arial"/>
          <w:b/>
          <w:bCs/>
          <w:color w:val="000000"/>
          <w:lang w:val="en-US" w:eastAsia="en-US"/>
        </w:rPr>
        <w:t xml:space="preserve"> </w:t>
      </w:r>
    </w:p>
    <w:p w14:paraId="3F1A037E" w14:textId="4874DE13" w:rsidR="00D67558" w:rsidRDefault="00000000">
      <w:pPr>
        <w:spacing w:before="240" w:after="240" w:line="240" w:lineRule="auto"/>
      </w:pPr>
      <w:r>
        <w:rPr>
          <w:rFonts w:ascii="Arial" w:eastAsia="Arial" w:hAnsi="Arial" w:cs="Arial"/>
          <w:color w:val="000000"/>
          <w:lang w:val="en-US" w:eastAsia="en-US"/>
        </w:rPr>
        <w:t>Camera 1</w:t>
      </w:r>
      <w:r w:rsidR="00A1705C">
        <w:rPr>
          <w:rFonts w:ascii="Arial" w:eastAsia="Arial" w:hAnsi="Arial" w:cs="Arial"/>
          <w:color w:val="000000"/>
          <w:lang w:val="en-US" w:eastAsia="en-US"/>
        </w:rPr>
        <w:t xml:space="preserve"> </w:t>
      </w:r>
      <w:r>
        <w:rPr>
          <w:rFonts w:ascii="Arial" w:eastAsia="Arial" w:hAnsi="Arial" w:cs="Arial"/>
          <w:color w:val="000000"/>
          <w:lang w:val="en-US" w:eastAsia="en-US"/>
        </w:rPr>
        <w:t>Formative assessment and interview on experience</w:t>
      </w:r>
      <w:r w:rsidR="00A1705C">
        <w:rPr>
          <w:rFonts w:ascii="Arial" w:eastAsia="Arial" w:hAnsi="Arial" w:cs="Arial"/>
          <w:color w:val="000000"/>
          <w:lang w:val="en-US" w:eastAsia="en-US"/>
        </w:rPr>
        <w:t xml:space="preserve"> </w:t>
      </w:r>
      <w:r w:rsidR="00663249">
        <w:rPr>
          <w:rFonts w:ascii="Arial" w:eastAsia="Arial" w:hAnsi="Arial" w:cs="Arial"/>
          <w:color w:val="000000"/>
          <w:lang w:val="en-US" w:eastAsia="en-US"/>
        </w:rPr>
        <w:t>16</w:t>
      </w:r>
      <w:r w:rsidR="00A1705C">
        <w:rPr>
          <w:rFonts w:ascii="Arial" w:eastAsia="Arial" w:hAnsi="Arial" w:cs="Arial"/>
          <w:color w:val="000000"/>
          <w:lang w:val="en-US" w:eastAsia="en-US"/>
        </w:rPr>
        <w:t xml:space="preserve"> min</w:t>
      </w:r>
    </w:p>
    <w:p w14:paraId="3C1DED92" w14:textId="3F0EF47F" w:rsidR="00B50D4B" w:rsidRPr="00B50D4B" w:rsidRDefault="00000000">
      <w:pPr>
        <w:spacing w:after="0" w:line="331" w:lineRule="auto"/>
        <w:rPr>
          <w:rFonts w:ascii="Arial" w:eastAsia="Arial" w:hAnsi="Arial" w:cs="Arial"/>
          <w:color w:val="000000"/>
          <w:lang w:val="en-US" w:eastAsia="en-US"/>
        </w:rPr>
      </w:pPr>
      <w:r>
        <w:rPr>
          <w:rFonts w:ascii="Arial" w:eastAsia="Arial" w:hAnsi="Arial" w:cs="Arial"/>
          <w:color w:val="000000"/>
          <w:lang w:val="en-US" w:eastAsia="en-US"/>
        </w:rPr>
        <w:t xml:space="preserve">Camera </w:t>
      </w:r>
      <w:r w:rsidR="00A1705C">
        <w:rPr>
          <w:rFonts w:ascii="Arial" w:eastAsia="Arial" w:hAnsi="Arial" w:cs="Arial"/>
          <w:color w:val="000000"/>
          <w:lang w:val="en-US" w:eastAsia="en-US"/>
        </w:rPr>
        <w:t xml:space="preserve">2 </w:t>
      </w:r>
      <w:r>
        <w:rPr>
          <w:rFonts w:ascii="Arial" w:eastAsia="Arial" w:hAnsi="Arial" w:cs="Arial"/>
          <w:color w:val="000000"/>
          <w:lang w:val="en-US" w:eastAsia="en-US"/>
        </w:rPr>
        <w:t xml:space="preserve">Presentation on final designs </w:t>
      </w:r>
    </w:p>
    <w:p w14:paraId="7434AF6F" w14:textId="1EABC771" w:rsidR="00A1705C" w:rsidRDefault="00A1705C">
      <w:pPr>
        <w:spacing w:after="0" w:line="331" w:lineRule="auto"/>
        <w:rPr>
          <w:rFonts w:ascii="Arial" w:eastAsia="Arial" w:hAnsi="Arial" w:cs="Arial"/>
          <w:color w:val="000000"/>
          <w:lang w:val="en-US" w:eastAsia="en-US"/>
        </w:rPr>
      </w:pPr>
      <w:r>
        <w:rPr>
          <w:rFonts w:ascii="Arial" w:eastAsia="Arial" w:hAnsi="Arial" w:cs="Arial"/>
          <w:color w:val="000000"/>
          <w:lang w:val="en-US" w:eastAsia="en-US"/>
        </w:rPr>
        <w:t xml:space="preserve">Camera </w:t>
      </w:r>
      <w:r w:rsidR="00B50D4B">
        <w:rPr>
          <w:rFonts w:ascii="Arial" w:eastAsia="Arial" w:hAnsi="Arial" w:cs="Arial"/>
          <w:color w:val="000000"/>
          <w:lang w:val="en-US" w:eastAsia="en-US"/>
        </w:rPr>
        <w:t>3</w:t>
      </w:r>
      <w:r>
        <w:rPr>
          <w:rFonts w:ascii="Arial" w:eastAsia="Arial" w:hAnsi="Arial" w:cs="Arial"/>
          <w:color w:val="000000"/>
          <w:lang w:val="en-US" w:eastAsia="en-US"/>
        </w:rPr>
        <w:t xml:space="preserve"> </w:t>
      </w:r>
      <w:proofErr w:type="spellStart"/>
      <w:r w:rsidRPr="00A1705C">
        <w:rPr>
          <w:rFonts w:ascii="Arial" w:eastAsia="Arial" w:hAnsi="Arial" w:cs="Arial"/>
          <w:color w:val="000000"/>
          <w:lang w:val="en-US" w:eastAsia="en-US"/>
        </w:rPr>
        <w:t>TinkerCAD</w:t>
      </w:r>
      <w:proofErr w:type="spellEnd"/>
      <w:r w:rsidRPr="00A1705C">
        <w:rPr>
          <w:rFonts w:ascii="Arial" w:eastAsia="Arial" w:hAnsi="Arial" w:cs="Arial"/>
          <w:color w:val="000000"/>
          <w:lang w:val="en-US" w:eastAsia="en-US"/>
        </w:rPr>
        <w:t xml:space="preserve"> specific</w:t>
      </w:r>
      <w:r>
        <w:rPr>
          <w:rFonts w:ascii="Arial" w:eastAsia="Arial" w:hAnsi="Arial" w:cs="Arial"/>
          <w:color w:val="000000"/>
          <w:lang w:val="en-US" w:eastAsia="en-US"/>
        </w:rPr>
        <w:t xml:space="preserve"> </w:t>
      </w:r>
      <w:r w:rsidR="00663249">
        <w:rPr>
          <w:rFonts w:ascii="Arial" w:eastAsia="Arial" w:hAnsi="Arial" w:cs="Arial"/>
          <w:color w:val="000000"/>
          <w:lang w:val="en-US" w:eastAsia="en-US"/>
        </w:rPr>
        <w:t xml:space="preserve">44 </w:t>
      </w:r>
      <w:r>
        <w:rPr>
          <w:rFonts w:ascii="Arial" w:eastAsia="Arial" w:hAnsi="Arial" w:cs="Arial"/>
          <w:color w:val="000000"/>
          <w:lang w:val="en-US" w:eastAsia="en-US"/>
        </w:rPr>
        <w:t xml:space="preserve">min </w:t>
      </w:r>
    </w:p>
    <w:p w14:paraId="0076D426" w14:textId="77777777" w:rsidR="00B50D4B" w:rsidRDefault="00B50D4B">
      <w:pPr>
        <w:spacing w:after="0" w:line="331" w:lineRule="auto"/>
      </w:pPr>
    </w:p>
    <w:p w14:paraId="16211478" w14:textId="376DDE93" w:rsidR="00D67558" w:rsidRPr="00A1705C" w:rsidRDefault="00000000" w:rsidP="00A1705C">
      <w:pPr>
        <w:spacing w:after="0" w:line="331" w:lineRule="auto"/>
        <w:rPr>
          <w:b/>
          <w:bCs/>
        </w:rPr>
      </w:pPr>
      <w:r w:rsidRPr="00A1705C">
        <w:rPr>
          <w:rFonts w:ascii="Arial" w:eastAsia="Arial" w:hAnsi="Arial" w:cs="Arial"/>
          <w:b/>
          <w:bCs/>
          <w:color w:val="000000"/>
          <w:lang w:val="en-US" w:eastAsia="en-US"/>
        </w:rPr>
        <w:t xml:space="preserve">A total of 6 hours 51 minutes of recording </w:t>
      </w:r>
      <w:r w:rsidR="004D2FCB">
        <w:rPr>
          <w:rFonts w:ascii="Arial" w:eastAsia="Arial" w:hAnsi="Arial" w:cs="Arial"/>
          <w:b/>
          <w:bCs/>
          <w:color w:val="000000"/>
          <w:lang w:val="en-US" w:eastAsia="en-US"/>
        </w:rPr>
        <w:t xml:space="preserve">about the </w:t>
      </w:r>
      <w:r w:rsidRPr="00A1705C">
        <w:rPr>
          <w:rFonts w:ascii="Arial" w:eastAsia="Arial" w:hAnsi="Arial" w:cs="Arial"/>
          <w:b/>
          <w:bCs/>
          <w:color w:val="000000"/>
          <w:lang w:val="en-US" w:eastAsia="en-US"/>
        </w:rPr>
        <w:t xml:space="preserve">design </w:t>
      </w:r>
      <w:r w:rsidR="004D2FCB">
        <w:rPr>
          <w:rFonts w:ascii="Arial" w:eastAsia="Arial" w:hAnsi="Arial" w:cs="Arial"/>
          <w:b/>
          <w:bCs/>
          <w:color w:val="000000"/>
          <w:lang w:val="en-US" w:eastAsia="en-US"/>
        </w:rPr>
        <w:t>and learning process</w:t>
      </w:r>
      <w:r w:rsidR="00BE6893">
        <w:rPr>
          <w:rFonts w:ascii="Arial" w:eastAsia="Arial" w:hAnsi="Arial" w:cs="Arial"/>
          <w:b/>
          <w:bCs/>
          <w:color w:val="000000"/>
          <w:lang w:val="en-US" w:eastAsia="en-US"/>
        </w:rPr>
        <w:t xml:space="preserve">, transcribed by the software, Descript. </w:t>
      </w:r>
    </w:p>
    <w:p w14:paraId="546B775D" w14:textId="77777777" w:rsidR="00663249" w:rsidRDefault="00663249">
      <w:pPr>
        <w:spacing w:before="240" w:after="240" w:line="240" w:lineRule="auto"/>
        <w:rPr>
          <w:rFonts w:ascii="Arial" w:eastAsia="Arial" w:hAnsi="Arial" w:cs="Arial"/>
          <w:b/>
          <w:bCs/>
          <w:color w:val="000000"/>
          <w:lang w:eastAsia="en-US"/>
        </w:rPr>
      </w:pPr>
      <w:r>
        <w:rPr>
          <w:rFonts w:ascii="Arial" w:eastAsia="Arial" w:hAnsi="Arial" w:cs="Arial"/>
          <w:b/>
          <w:bCs/>
          <w:color w:val="000000"/>
          <w:lang w:eastAsia="en-US"/>
        </w:rPr>
        <w:t>S1-16=</w:t>
      </w:r>
      <w:proofErr w:type="spellStart"/>
      <w:r>
        <w:rPr>
          <w:rFonts w:ascii="Arial" w:eastAsia="Arial" w:hAnsi="Arial" w:cs="Arial"/>
          <w:b/>
          <w:bCs/>
          <w:color w:val="000000"/>
          <w:lang w:eastAsia="en-US"/>
        </w:rPr>
        <w:t>Pupils</w:t>
      </w:r>
      <w:proofErr w:type="spellEnd"/>
    </w:p>
    <w:p w14:paraId="65338E04" w14:textId="3424A525" w:rsidR="00663249" w:rsidRDefault="00663249">
      <w:pPr>
        <w:spacing w:before="240" w:after="240" w:line="240" w:lineRule="auto"/>
        <w:rPr>
          <w:rFonts w:ascii="Arial" w:eastAsia="Arial" w:hAnsi="Arial" w:cs="Arial"/>
          <w:b/>
          <w:bCs/>
          <w:color w:val="000000"/>
          <w:lang w:eastAsia="en-US"/>
        </w:rPr>
      </w:pPr>
      <w:r>
        <w:rPr>
          <w:rFonts w:ascii="Arial" w:eastAsia="Arial" w:hAnsi="Arial" w:cs="Arial"/>
          <w:b/>
          <w:bCs/>
          <w:color w:val="000000"/>
          <w:lang w:eastAsia="en-US"/>
        </w:rPr>
        <w:t xml:space="preserve">T=Teacher  </w:t>
      </w:r>
    </w:p>
    <w:p w14:paraId="1B061164" w14:textId="48B1C6CA" w:rsidR="006304A7" w:rsidRDefault="006304A7">
      <w:pPr>
        <w:spacing w:before="240" w:after="240" w:line="240" w:lineRule="auto"/>
        <w:rPr>
          <w:rFonts w:ascii="Arial" w:eastAsia="Arial" w:hAnsi="Arial" w:cs="Arial"/>
          <w:b/>
          <w:bCs/>
          <w:color w:val="000000"/>
          <w:lang w:eastAsia="en-US"/>
        </w:rPr>
      </w:pPr>
      <w:r>
        <w:rPr>
          <w:rFonts w:ascii="Arial" w:eastAsia="Arial" w:hAnsi="Arial" w:cs="Arial"/>
          <w:b/>
          <w:bCs/>
          <w:color w:val="000000"/>
          <w:lang w:eastAsia="en-US"/>
        </w:rPr>
        <w:t>C=Researcher</w:t>
      </w:r>
    </w:p>
    <w:p w14:paraId="688DAF30" w14:textId="77777777" w:rsidR="00663249" w:rsidRDefault="00663249">
      <w:pPr>
        <w:spacing w:before="240" w:after="240" w:line="240" w:lineRule="auto"/>
        <w:rPr>
          <w:rFonts w:ascii="Arial" w:eastAsia="Arial" w:hAnsi="Arial" w:cs="Arial"/>
          <w:b/>
          <w:bCs/>
          <w:color w:val="000000"/>
          <w:lang w:eastAsia="en-US"/>
        </w:rPr>
      </w:pPr>
    </w:p>
    <w:p w14:paraId="3035FBA7" w14:textId="77777777" w:rsidR="00663249" w:rsidRDefault="00663249">
      <w:pPr>
        <w:spacing w:before="240" w:after="240" w:line="240" w:lineRule="auto"/>
        <w:rPr>
          <w:rFonts w:ascii="Arial" w:eastAsia="Arial" w:hAnsi="Arial" w:cs="Arial"/>
          <w:b/>
          <w:bCs/>
          <w:color w:val="000000"/>
          <w:lang w:eastAsia="en-US"/>
        </w:rPr>
      </w:pPr>
    </w:p>
    <w:p w14:paraId="09633D51" w14:textId="77777777" w:rsidR="00663249" w:rsidRDefault="00663249">
      <w:pPr>
        <w:spacing w:before="240" w:after="240" w:line="240" w:lineRule="auto"/>
        <w:rPr>
          <w:rFonts w:ascii="Arial" w:eastAsia="Arial" w:hAnsi="Arial" w:cs="Arial"/>
          <w:b/>
          <w:bCs/>
          <w:color w:val="000000"/>
          <w:lang w:eastAsia="en-US"/>
        </w:rPr>
      </w:pPr>
    </w:p>
    <w:p w14:paraId="4A57424B" w14:textId="77777777" w:rsidR="00663249" w:rsidRDefault="00663249">
      <w:pPr>
        <w:spacing w:before="240" w:after="240" w:line="240" w:lineRule="auto"/>
        <w:rPr>
          <w:rFonts w:ascii="Arial" w:eastAsia="Arial" w:hAnsi="Arial" w:cs="Arial"/>
          <w:b/>
          <w:bCs/>
          <w:color w:val="000000"/>
          <w:lang w:eastAsia="en-US"/>
        </w:rPr>
      </w:pPr>
    </w:p>
    <w:p w14:paraId="11122CAA" w14:textId="77777777" w:rsidR="00663249" w:rsidRDefault="00663249">
      <w:pPr>
        <w:spacing w:before="240" w:after="240" w:line="240" w:lineRule="auto"/>
        <w:rPr>
          <w:rFonts w:ascii="Arial" w:eastAsia="Arial" w:hAnsi="Arial" w:cs="Arial"/>
          <w:b/>
          <w:bCs/>
          <w:color w:val="000000"/>
          <w:lang w:eastAsia="en-US"/>
        </w:rPr>
      </w:pPr>
    </w:p>
    <w:p w14:paraId="48C47012" w14:textId="77777777" w:rsidR="00663249" w:rsidRDefault="00663249">
      <w:pPr>
        <w:spacing w:before="240" w:after="240" w:line="240" w:lineRule="auto"/>
        <w:rPr>
          <w:rFonts w:ascii="Arial" w:eastAsia="Arial" w:hAnsi="Arial" w:cs="Arial"/>
          <w:b/>
          <w:bCs/>
          <w:color w:val="000000"/>
          <w:lang w:eastAsia="en-US"/>
        </w:rPr>
      </w:pPr>
    </w:p>
    <w:p w14:paraId="53E45DA4" w14:textId="77777777" w:rsidR="00663249" w:rsidRDefault="00663249">
      <w:pPr>
        <w:spacing w:before="240" w:after="240" w:line="240" w:lineRule="auto"/>
        <w:rPr>
          <w:rFonts w:ascii="Arial" w:eastAsia="Arial" w:hAnsi="Arial" w:cs="Arial"/>
          <w:b/>
          <w:bCs/>
          <w:color w:val="000000"/>
          <w:lang w:eastAsia="en-US"/>
        </w:rPr>
      </w:pPr>
    </w:p>
    <w:p w14:paraId="0E1AF399" w14:textId="7D698370" w:rsidR="00D67558" w:rsidRDefault="00000000">
      <w:pPr>
        <w:spacing w:before="240" w:after="240" w:line="240" w:lineRule="auto"/>
      </w:pPr>
      <w:r>
        <w:rPr>
          <w:rFonts w:ascii="Arial" w:eastAsia="Arial" w:hAnsi="Arial" w:cs="Arial"/>
          <w:b/>
          <w:bCs/>
          <w:color w:val="000000"/>
          <w:lang w:val="en-US" w:eastAsia="en-US"/>
        </w:rPr>
        <w:t xml:space="preserve">First week, Session 1&amp;2 </w:t>
      </w:r>
    </w:p>
    <w:p w14:paraId="06CC953F" w14:textId="77777777" w:rsidR="00D67558" w:rsidRDefault="00000000">
      <w:pPr>
        <w:spacing w:before="240" w:after="240" w:line="240" w:lineRule="auto"/>
      </w:pPr>
      <w:r>
        <w:rPr>
          <w:rFonts w:ascii="Arial" w:eastAsia="Arial" w:hAnsi="Arial" w:cs="Arial"/>
          <w:color w:val="000000"/>
          <w:lang w:val="en-US" w:eastAsia="en-US"/>
        </w:rPr>
        <w:t xml:space="preserve">S12: okay, simple words, imitation of the living </w:t>
      </w:r>
    </w:p>
    <w:p w14:paraId="71863C5E" w14:textId="77777777" w:rsidR="00D67558" w:rsidRDefault="00000000">
      <w:pPr>
        <w:spacing w:before="240" w:after="240" w:line="240" w:lineRule="auto"/>
      </w:pPr>
      <w:r>
        <w:rPr>
          <w:rFonts w:ascii="Arial" w:eastAsia="Arial" w:hAnsi="Arial" w:cs="Arial"/>
          <w:color w:val="000000"/>
          <w:lang w:val="en-US" w:eastAsia="en-US"/>
        </w:rPr>
        <w:t>S8: imitation of us</w:t>
      </w:r>
    </w:p>
    <w:p w14:paraId="45C6E1FA" w14:textId="77777777" w:rsidR="00D67558" w:rsidRDefault="00000000">
      <w:pPr>
        <w:spacing w:before="240" w:after="240" w:line="240" w:lineRule="auto"/>
      </w:pPr>
      <w:r>
        <w:rPr>
          <w:rFonts w:ascii="Arial" w:eastAsia="Arial" w:hAnsi="Arial" w:cs="Arial"/>
          <w:color w:val="000000"/>
          <w:lang w:val="en-US" w:eastAsia="en-US"/>
        </w:rPr>
        <w:t xml:space="preserve">S12: well not just us, because there’s loads of other things </w:t>
      </w:r>
      <w:proofErr w:type="gramStart"/>
      <w:r>
        <w:rPr>
          <w:rFonts w:ascii="Arial" w:eastAsia="Arial" w:hAnsi="Arial" w:cs="Arial"/>
          <w:color w:val="000000"/>
          <w:lang w:val="en-US" w:eastAsia="en-US"/>
        </w:rPr>
        <w:t>living</w:t>
      </w:r>
      <w:proofErr w:type="gramEnd"/>
      <w:r>
        <w:rPr>
          <w:rFonts w:ascii="Arial" w:eastAsia="Arial" w:hAnsi="Arial" w:cs="Arial"/>
          <w:color w:val="000000"/>
          <w:lang w:val="en-US" w:eastAsia="en-US"/>
        </w:rPr>
        <w:t xml:space="preserve"> </w:t>
      </w:r>
    </w:p>
    <w:p w14:paraId="79D80903" w14:textId="77777777" w:rsidR="00D67558" w:rsidRDefault="00000000">
      <w:pPr>
        <w:spacing w:before="240" w:after="240" w:line="240" w:lineRule="auto"/>
      </w:pPr>
      <w:r>
        <w:rPr>
          <w:rFonts w:ascii="Arial" w:eastAsia="Arial" w:hAnsi="Arial" w:cs="Arial"/>
          <w:color w:val="000000"/>
          <w:lang w:val="en-US" w:eastAsia="en-US"/>
        </w:rPr>
        <w:t xml:space="preserve">S8: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we are living, so painting portraits is biomimicry?</w:t>
      </w:r>
    </w:p>
    <w:p w14:paraId="6FDEA615" w14:textId="77777777" w:rsidR="00D67558" w:rsidRDefault="00000000">
      <w:pPr>
        <w:spacing w:before="240" w:after="240" w:line="240" w:lineRule="auto"/>
      </w:pPr>
      <w:r>
        <w:rPr>
          <w:rFonts w:ascii="Arial" w:eastAsia="Arial" w:hAnsi="Arial" w:cs="Arial"/>
          <w:color w:val="000000"/>
          <w:lang w:val="en-US" w:eastAsia="en-US"/>
        </w:rPr>
        <w:t xml:space="preserve">S12: no but there’s other things not just </w:t>
      </w:r>
      <w:proofErr w:type="gramStart"/>
      <w:r>
        <w:rPr>
          <w:rFonts w:ascii="Arial" w:eastAsia="Arial" w:hAnsi="Arial" w:cs="Arial"/>
          <w:color w:val="000000"/>
          <w:lang w:val="en-US" w:eastAsia="en-US"/>
        </w:rPr>
        <w:t>humans</w:t>
      </w:r>
      <w:proofErr w:type="gramEnd"/>
    </w:p>
    <w:p w14:paraId="4B966658" w14:textId="77777777" w:rsidR="00D67558" w:rsidRDefault="00000000">
      <w:pPr>
        <w:spacing w:before="240" w:after="240" w:line="240" w:lineRule="auto"/>
      </w:pPr>
      <w:r>
        <w:rPr>
          <w:rFonts w:ascii="Arial" w:eastAsia="Arial" w:hAnsi="Arial" w:cs="Arial"/>
          <w:color w:val="000000"/>
          <w:lang w:val="en-US" w:eastAsia="en-US"/>
        </w:rPr>
        <w:t xml:space="preserve">S8: yea but painting portraits is copying living </w:t>
      </w:r>
      <w:proofErr w:type="gramStart"/>
      <w:r>
        <w:rPr>
          <w:rFonts w:ascii="Arial" w:eastAsia="Arial" w:hAnsi="Arial" w:cs="Arial"/>
          <w:color w:val="000000"/>
          <w:lang w:val="en-US" w:eastAsia="en-US"/>
        </w:rPr>
        <w:t>things</w:t>
      </w:r>
      <w:proofErr w:type="gramEnd"/>
      <w:r>
        <w:rPr>
          <w:rFonts w:ascii="Arial" w:eastAsia="Arial" w:hAnsi="Arial" w:cs="Arial"/>
          <w:color w:val="000000"/>
          <w:lang w:val="en-US" w:eastAsia="en-US"/>
        </w:rPr>
        <w:t xml:space="preserve"> </w:t>
      </w:r>
    </w:p>
    <w:p w14:paraId="63E11B67" w14:textId="77777777" w:rsidR="00D67558" w:rsidRDefault="00000000">
      <w:pPr>
        <w:spacing w:before="240" w:after="240" w:line="240" w:lineRule="auto"/>
      </w:pPr>
      <w:r>
        <w:rPr>
          <w:rFonts w:ascii="Arial" w:eastAsia="Arial" w:hAnsi="Arial" w:cs="Arial"/>
          <w:color w:val="000000"/>
          <w:lang w:val="en-US" w:eastAsia="en-US"/>
        </w:rPr>
        <w:t xml:space="preserve">S12: no but </w:t>
      </w:r>
      <w:proofErr w:type="gramStart"/>
      <w:r>
        <w:rPr>
          <w:rFonts w:ascii="Arial" w:eastAsia="Arial" w:hAnsi="Arial" w:cs="Arial"/>
          <w:color w:val="000000"/>
          <w:lang w:val="en-US" w:eastAsia="en-US"/>
        </w:rPr>
        <w:t>it’s</w:t>
      </w:r>
      <w:proofErr w:type="gramEnd"/>
      <w:r>
        <w:rPr>
          <w:rFonts w:ascii="Arial" w:eastAsia="Arial" w:hAnsi="Arial" w:cs="Arial"/>
          <w:color w:val="000000"/>
          <w:lang w:val="en-US" w:eastAsia="en-US"/>
        </w:rPr>
        <w:t xml:space="preserve"> imitation, imitation is based on the ideas of living stuff, and we create stuff, painting is jut not it </w:t>
      </w:r>
    </w:p>
    <w:p w14:paraId="4DE52BAA" w14:textId="77777777" w:rsidR="00D67558" w:rsidRDefault="00000000">
      <w:pPr>
        <w:spacing w:before="240" w:after="240" w:line="240" w:lineRule="auto"/>
      </w:pPr>
      <w:r>
        <w:rPr>
          <w:rFonts w:ascii="Arial" w:eastAsia="Arial" w:hAnsi="Arial" w:cs="Arial"/>
          <w:color w:val="000000"/>
          <w:lang w:val="en-US" w:eastAsia="en-US"/>
        </w:rPr>
        <w:t xml:space="preserve">… </w:t>
      </w:r>
    </w:p>
    <w:p w14:paraId="6BC8EC27" w14:textId="1D369D64" w:rsidR="00D67558" w:rsidRDefault="00A1705C">
      <w:pPr>
        <w:spacing w:before="240" w:after="240" w:line="240" w:lineRule="auto"/>
      </w:pPr>
      <w:r>
        <w:rPr>
          <w:rFonts w:ascii="Arial" w:eastAsia="Arial" w:hAnsi="Arial" w:cs="Arial"/>
          <w:color w:val="000000"/>
          <w:lang w:val="en-US" w:eastAsia="en-US"/>
        </w:rPr>
        <w:t xml:space="preserve">T: okay, guys, what’s your own definition for biomimicry </w:t>
      </w:r>
    </w:p>
    <w:p w14:paraId="16187461" w14:textId="77777777" w:rsidR="00D67558" w:rsidRDefault="00000000">
      <w:pPr>
        <w:spacing w:before="240" w:after="240" w:line="240" w:lineRule="auto"/>
      </w:pPr>
      <w:r>
        <w:rPr>
          <w:rFonts w:ascii="Arial" w:eastAsia="Arial" w:hAnsi="Arial" w:cs="Arial"/>
          <w:color w:val="000000"/>
          <w:lang w:val="en-US" w:eastAsia="en-US"/>
        </w:rPr>
        <w:t xml:space="preserve">S8: biomimicry is mimicking characteristics of nature to make human design more </w:t>
      </w:r>
      <w:proofErr w:type="gramStart"/>
      <w:r>
        <w:rPr>
          <w:rFonts w:ascii="Arial" w:eastAsia="Arial" w:hAnsi="Arial" w:cs="Arial"/>
          <w:color w:val="000000"/>
          <w:lang w:val="en-US" w:eastAsia="en-US"/>
        </w:rPr>
        <w:t>efficient</w:t>
      </w:r>
      <w:proofErr w:type="gramEnd"/>
      <w:r>
        <w:rPr>
          <w:rFonts w:ascii="Arial" w:eastAsia="Arial" w:hAnsi="Arial" w:cs="Arial"/>
          <w:color w:val="000000"/>
          <w:lang w:val="en-US" w:eastAsia="en-US"/>
        </w:rPr>
        <w:t xml:space="preserve"> </w:t>
      </w:r>
    </w:p>
    <w:p w14:paraId="43356968" w14:textId="02245971" w:rsidR="00D67558" w:rsidRDefault="00A1705C">
      <w:pPr>
        <w:spacing w:before="240" w:after="240" w:line="240" w:lineRule="auto"/>
      </w:pPr>
      <w:r>
        <w:rPr>
          <w:rFonts w:ascii="Arial" w:eastAsia="Arial" w:hAnsi="Arial" w:cs="Arial"/>
          <w:color w:val="000000"/>
          <w:lang w:val="en-US" w:eastAsia="en-US"/>
        </w:rPr>
        <w:t>T: characteristics, who wants to share,</w:t>
      </w:r>
    </w:p>
    <w:p w14:paraId="73198F26" w14:textId="77777777" w:rsidR="00D67558" w:rsidRDefault="00000000">
      <w:pPr>
        <w:spacing w:before="240" w:after="240" w:line="240" w:lineRule="auto"/>
      </w:pPr>
      <w:r>
        <w:rPr>
          <w:rFonts w:ascii="Arial" w:eastAsia="Arial" w:hAnsi="Arial" w:cs="Arial"/>
          <w:color w:val="000000"/>
          <w:lang w:val="en-US" w:eastAsia="en-US"/>
        </w:rPr>
        <w:t>S4: I don’t understand…</w:t>
      </w:r>
    </w:p>
    <w:p w14:paraId="369592E0" w14:textId="78977ED0" w:rsidR="00D67558" w:rsidRDefault="00A1705C">
      <w:pPr>
        <w:spacing w:before="240" w:after="240" w:line="240" w:lineRule="auto"/>
      </w:pPr>
      <w:r>
        <w:rPr>
          <w:rFonts w:ascii="Arial" w:eastAsia="Arial" w:hAnsi="Arial" w:cs="Arial"/>
          <w:color w:val="000000"/>
          <w:lang w:val="en-US" w:eastAsia="en-US"/>
        </w:rPr>
        <w:t xml:space="preserve">T: Okay who else want to share </w:t>
      </w:r>
    </w:p>
    <w:p w14:paraId="23306EC6" w14:textId="77777777" w:rsidR="00D67558" w:rsidRDefault="00000000">
      <w:pPr>
        <w:spacing w:before="240" w:after="240" w:line="240" w:lineRule="auto"/>
      </w:pPr>
      <w:r>
        <w:rPr>
          <w:rFonts w:ascii="Arial" w:eastAsia="Arial" w:hAnsi="Arial" w:cs="Arial"/>
          <w:color w:val="000000"/>
          <w:lang w:val="en-US" w:eastAsia="en-US"/>
        </w:rPr>
        <w:t>S9: umm, design strategy, functions, biological strategies, organisms, and traits?</w:t>
      </w:r>
    </w:p>
    <w:p w14:paraId="14165BC7" w14:textId="0DD568E4" w:rsidR="00D67558" w:rsidRDefault="00A1705C">
      <w:pPr>
        <w:spacing w:before="240" w:after="240" w:line="240" w:lineRule="auto"/>
      </w:pPr>
      <w:r>
        <w:rPr>
          <w:rFonts w:ascii="Arial" w:eastAsia="Arial" w:hAnsi="Arial" w:cs="Arial"/>
          <w:color w:val="000000"/>
          <w:lang w:val="en-US" w:eastAsia="en-US"/>
        </w:rPr>
        <w:t xml:space="preserve">T: yea, those are key terms related to biomimicry </w:t>
      </w:r>
    </w:p>
    <w:p w14:paraId="38CB9D76" w14:textId="71757AFF" w:rsidR="00D67558" w:rsidRDefault="00A1705C">
      <w:pPr>
        <w:spacing w:before="240" w:after="240" w:line="240" w:lineRule="auto"/>
      </w:pPr>
      <w:r>
        <w:rPr>
          <w:rFonts w:ascii="Arial" w:eastAsia="Arial" w:hAnsi="Arial" w:cs="Arial"/>
          <w:color w:val="000000"/>
          <w:lang w:val="en-US" w:eastAsia="en-US"/>
        </w:rPr>
        <w:t xml:space="preserve">T: Now, an example of biomimicry, who would like to share an example </w:t>
      </w:r>
    </w:p>
    <w:p w14:paraId="76648C3C"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the ducks, they have like the web things here, and the webs help them to swim faster and against current </w:t>
      </w:r>
    </w:p>
    <w:p w14:paraId="0A64C7DF" w14:textId="6DC9C9E3" w:rsidR="00D67558" w:rsidRDefault="00A1705C">
      <w:pPr>
        <w:spacing w:before="240" w:after="240" w:line="240" w:lineRule="auto"/>
      </w:pPr>
      <w:r>
        <w:rPr>
          <w:rFonts w:ascii="Arial" w:eastAsia="Arial" w:hAnsi="Arial" w:cs="Arial"/>
          <w:color w:val="000000"/>
          <w:lang w:val="en-US" w:eastAsia="en-US"/>
        </w:rPr>
        <w:t xml:space="preserve">T: okay what kind of thing, or human design, that is being inspired by this </w:t>
      </w:r>
    </w:p>
    <w:p w14:paraId="5754630B" w14:textId="77777777" w:rsidR="00D67558" w:rsidRDefault="00000000">
      <w:pPr>
        <w:spacing w:before="240" w:after="240" w:line="240" w:lineRule="auto"/>
      </w:pPr>
      <w:r>
        <w:rPr>
          <w:rFonts w:ascii="Arial" w:eastAsia="Arial" w:hAnsi="Arial" w:cs="Arial"/>
          <w:color w:val="000000"/>
          <w:lang w:val="en-US" w:eastAsia="en-US"/>
        </w:rPr>
        <w:t xml:space="preserve">S6: like paddles, like on the feet they have these fin </w:t>
      </w:r>
      <w:proofErr w:type="gramStart"/>
      <w:r>
        <w:rPr>
          <w:rFonts w:ascii="Arial" w:eastAsia="Arial" w:hAnsi="Arial" w:cs="Arial"/>
          <w:color w:val="000000"/>
          <w:lang w:val="en-US" w:eastAsia="en-US"/>
        </w:rPr>
        <w:t>things</w:t>
      </w:r>
      <w:proofErr w:type="gramEnd"/>
      <w:r>
        <w:rPr>
          <w:rFonts w:ascii="Arial" w:eastAsia="Arial" w:hAnsi="Arial" w:cs="Arial"/>
          <w:color w:val="000000"/>
          <w:lang w:val="en-US" w:eastAsia="en-US"/>
        </w:rPr>
        <w:t xml:space="preserve"> </w:t>
      </w:r>
    </w:p>
    <w:p w14:paraId="5B687D34" w14:textId="1667FC2C"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well done, another example?</w:t>
      </w:r>
    </w:p>
    <w:p w14:paraId="5298166C" w14:textId="77777777" w:rsidR="00D67558" w:rsidRDefault="00000000">
      <w:pPr>
        <w:spacing w:before="240" w:after="240" w:line="240" w:lineRule="auto"/>
      </w:pPr>
      <w:r>
        <w:rPr>
          <w:rFonts w:ascii="Arial" w:eastAsia="Arial" w:hAnsi="Arial" w:cs="Arial"/>
          <w:color w:val="000000"/>
          <w:lang w:val="en-US" w:eastAsia="en-US"/>
        </w:rPr>
        <w:t xml:space="preserve">S12: the flying squerrals, they inspire the suits that you glide with, i love </w:t>
      </w:r>
      <w:proofErr w:type="gramStart"/>
      <w:r>
        <w:rPr>
          <w:rFonts w:ascii="Arial" w:eastAsia="Arial" w:hAnsi="Arial" w:cs="Arial"/>
          <w:color w:val="000000"/>
          <w:lang w:val="en-US" w:eastAsia="en-US"/>
        </w:rPr>
        <w:t>those</w:t>
      </w:r>
      <w:proofErr w:type="gramEnd"/>
      <w:r>
        <w:rPr>
          <w:rFonts w:ascii="Arial" w:eastAsia="Arial" w:hAnsi="Arial" w:cs="Arial"/>
          <w:color w:val="000000"/>
          <w:lang w:val="en-US" w:eastAsia="en-US"/>
        </w:rPr>
        <w:t xml:space="preserve"> </w:t>
      </w:r>
    </w:p>
    <w:p w14:paraId="2FA1019B" w14:textId="2F275936" w:rsidR="00D67558" w:rsidRDefault="00A1705C">
      <w:pPr>
        <w:spacing w:before="240" w:after="240" w:line="240" w:lineRule="auto"/>
      </w:pPr>
      <w:r>
        <w:rPr>
          <w:rFonts w:ascii="Arial" w:eastAsia="Arial" w:hAnsi="Arial" w:cs="Arial"/>
          <w:color w:val="000000"/>
          <w:lang w:val="en-US" w:eastAsia="en-US"/>
        </w:rPr>
        <w:t xml:space="preserve">T: Okay who can give me a non-example of biomimicry </w:t>
      </w:r>
    </w:p>
    <w:p w14:paraId="4EC75F04" w14:textId="77777777" w:rsidR="00D67558" w:rsidRDefault="00000000">
      <w:pPr>
        <w:spacing w:before="240" w:after="240" w:line="240" w:lineRule="auto"/>
      </w:pPr>
      <w:r>
        <w:rPr>
          <w:rFonts w:ascii="Arial" w:eastAsia="Arial" w:hAnsi="Arial" w:cs="Arial"/>
          <w:color w:val="000000"/>
          <w:lang w:val="en-US" w:eastAsia="en-US"/>
        </w:rPr>
        <w:t>S9: a whale water fountain</w:t>
      </w:r>
    </w:p>
    <w:p w14:paraId="5194EFC6" w14:textId="77777777" w:rsidR="00D67558" w:rsidRDefault="00000000">
      <w:pPr>
        <w:spacing w:before="240" w:after="240" w:line="240" w:lineRule="auto"/>
      </w:pPr>
      <w:r>
        <w:rPr>
          <w:rFonts w:ascii="Arial" w:eastAsia="Arial" w:hAnsi="Arial" w:cs="Arial"/>
          <w:color w:val="000000"/>
          <w:lang w:val="en-US" w:eastAsia="en-US"/>
        </w:rPr>
        <w:t xml:space="preserve">S8: flamingo floatie </w:t>
      </w:r>
    </w:p>
    <w:p w14:paraId="59BF582B" w14:textId="076A448F" w:rsidR="00D67558" w:rsidRDefault="00A1705C">
      <w:pPr>
        <w:spacing w:before="240" w:after="240" w:line="240" w:lineRule="auto"/>
      </w:pPr>
      <w:r>
        <w:rPr>
          <w:rFonts w:ascii="Arial" w:eastAsia="Arial" w:hAnsi="Arial" w:cs="Arial"/>
          <w:color w:val="000000"/>
          <w:lang w:val="en-US" w:eastAsia="en-US"/>
        </w:rPr>
        <w:lastRenderedPageBreak/>
        <w:t xml:space="preserve">T: oh yea, because it looks like a flamingo but it’s not necessarily a design that’s inspired by the function that this animal has. Okay guys, we will come back to these concepts, but we </w:t>
      </w:r>
      <w:proofErr w:type="gramStart"/>
      <w:r>
        <w:rPr>
          <w:rFonts w:ascii="Arial" w:eastAsia="Arial" w:hAnsi="Arial" w:cs="Arial"/>
          <w:color w:val="000000"/>
          <w:lang w:val="en-US" w:eastAsia="en-US"/>
        </w:rPr>
        <w:t>have to</w:t>
      </w:r>
      <w:proofErr w:type="gramEnd"/>
      <w:r>
        <w:rPr>
          <w:rFonts w:ascii="Arial" w:eastAsia="Arial" w:hAnsi="Arial" w:cs="Arial"/>
          <w:color w:val="000000"/>
          <w:lang w:val="en-US" w:eastAsia="en-US"/>
        </w:rPr>
        <w:t xml:space="preserve"> move on. </w:t>
      </w:r>
    </w:p>
    <w:p w14:paraId="1CA65046" w14:textId="09EFC991" w:rsidR="00D67558" w:rsidRDefault="00A1705C">
      <w:pPr>
        <w:spacing w:before="240" w:after="240" w:line="240" w:lineRule="auto"/>
      </w:pPr>
      <w:r>
        <w:rPr>
          <w:rFonts w:ascii="Arial" w:eastAsia="Arial" w:hAnsi="Arial" w:cs="Arial"/>
          <w:color w:val="000000"/>
          <w:lang w:val="en-US" w:eastAsia="en-US"/>
        </w:rPr>
        <w:t>T: okay, put your hands up if you have learned about analogy? (</w:t>
      </w:r>
      <w:proofErr w:type="gramStart"/>
      <w:r>
        <w:rPr>
          <w:rFonts w:ascii="Arial" w:eastAsia="Arial" w:hAnsi="Arial" w:cs="Arial"/>
          <w:color w:val="000000"/>
          <w:lang w:val="en-US" w:eastAsia="en-US"/>
        </w:rPr>
        <w:t>very</w:t>
      </w:r>
      <w:proofErr w:type="gramEnd"/>
      <w:r>
        <w:rPr>
          <w:rFonts w:ascii="Arial" w:eastAsia="Arial" w:hAnsi="Arial" w:cs="Arial"/>
          <w:color w:val="000000"/>
          <w:lang w:val="en-US" w:eastAsia="en-US"/>
        </w:rPr>
        <w:t xml:space="preserve"> few hands) well okay guys, we have learned about it and we have actually done it since primary, if some of you remember. Can somebody help me read the definition of it, loud and clear? </w:t>
      </w:r>
    </w:p>
    <w:p w14:paraId="3362616D" w14:textId="77777777" w:rsidR="00D67558" w:rsidRDefault="00000000">
      <w:pPr>
        <w:spacing w:before="240" w:after="240" w:line="240" w:lineRule="auto"/>
      </w:pPr>
      <w:r>
        <w:rPr>
          <w:rFonts w:ascii="Arial" w:eastAsia="Arial" w:hAnsi="Arial" w:cs="Arial"/>
          <w:color w:val="000000"/>
          <w:lang w:val="en-US" w:eastAsia="en-US"/>
        </w:rPr>
        <w:t>Students: reading definition and examples from the slide</w:t>
      </w:r>
    </w:p>
    <w:p w14:paraId="60405DD3" w14:textId="59A6F6D8" w:rsidR="00D67558" w:rsidRDefault="00A1705C">
      <w:pPr>
        <w:spacing w:before="240" w:after="240" w:line="240" w:lineRule="auto"/>
      </w:pPr>
      <w:r>
        <w:rPr>
          <w:rFonts w:ascii="Arial" w:eastAsia="Arial" w:hAnsi="Arial" w:cs="Arial"/>
          <w:color w:val="000000"/>
          <w:lang w:val="en-US" w:eastAsia="en-US"/>
        </w:rPr>
        <w:t xml:space="preserve">T: yea so that’s analogy, so biomimicry is an analogy of the function of the natural things and then humans think how to link to functional things for human needs </w:t>
      </w:r>
    </w:p>
    <w:p w14:paraId="205C4F95" w14:textId="0238F9DB" w:rsidR="00D67558" w:rsidRDefault="00A1705C">
      <w:pPr>
        <w:spacing w:before="240" w:after="240" w:line="240" w:lineRule="auto"/>
      </w:pPr>
      <w:r>
        <w:rPr>
          <w:rFonts w:ascii="Arial" w:eastAsia="Arial" w:hAnsi="Arial" w:cs="Arial"/>
          <w:color w:val="000000"/>
          <w:lang w:val="en-US" w:eastAsia="en-US"/>
        </w:rPr>
        <w:t xml:space="preserve">T: so </w:t>
      </w:r>
      <w:proofErr w:type="gramStart"/>
      <w:r>
        <w:rPr>
          <w:rFonts w:ascii="Arial" w:eastAsia="Arial" w:hAnsi="Arial" w:cs="Arial"/>
          <w:color w:val="000000"/>
          <w:lang w:val="en-US" w:eastAsia="en-US"/>
        </w:rPr>
        <w:t>basically</w:t>
      </w:r>
      <w:proofErr w:type="gramEnd"/>
      <w:r>
        <w:rPr>
          <w:rFonts w:ascii="Arial" w:eastAsia="Arial" w:hAnsi="Arial" w:cs="Arial"/>
          <w:color w:val="000000"/>
          <w:lang w:val="en-US" w:eastAsia="en-US"/>
        </w:rPr>
        <w:t xml:space="preserve"> biomimicry is design by analogy, something inspired by nature, what we want to share with you, which is super super interesting, is that many human things, are actually inspired by nature (reading example of rabbits’ ears from slide), and humans have used this ideas for the design of cooling system </w:t>
      </w:r>
    </w:p>
    <w:p w14:paraId="1065B823" w14:textId="7C18ACB8" w:rsidR="00D67558" w:rsidRDefault="00D67558">
      <w:pPr>
        <w:spacing w:before="240" w:after="240" w:line="240" w:lineRule="auto"/>
      </w:pPr>
    </w:p>
    <w:p w14:paraId="2955C240" w14:textId="77777777" w:rsidR="00D67558" w:rsidRDefault="00000000">
      <w:pPr>
        <w:spacing w:before="240" w:after="240" w:line="240" w:lineRule="auto"/>
      </w:pPr>
      <w:r>
        <w:rPr>
          <w:rFonts w:ascii="Arial" w:eastAsia="Arial" w:hAnsi="Arial" w:cs="Arial"/>
          <w:b/>
          <w:bCs/>
          <w:color w:val="000000"/>
          <w:lang w:val="en-US" w:eastAsia="en-US"/>
        </w:rPr>
        <w:t xml:space="preserve">Second week, Session 3&amp;4 </w:t>
      </w:r>
    </w:p>
    <w:p w14:paraId="5A09D92E" w14:textId="1DF90804" w:rsidR="00D67558" w:rsidRDefault="00000000">
      <w:pPr>
        <w:spacing w:before="240" w:after="240" w:line="240" w:lineRule="auto"/>
      </w:pPr>
      <w:r>
        <w:rPr>
          <w:rFonts w:ascii="Arial" w:eastAsia="Arial" w:hAnsi="Arial" w:cs="Arial"/>
          <w:b/>
          <w:bCs/>
          <w:color w:val="000000"/>
          <w:lang w:val="en-US" w:eastAsia="en-US"/>
        </w:rPr>
        <w:t xml:space="preserve">Voice recorder 1&amp;2 learning about biomimicry </w:t>
      </w:r>
      <w:proofErr w:type="gramStart"/>
      <w:r>
        <w:rPr>
          <w:rFonts w:ascii="Arial" w:eastAsia="Arial" w:hAnsi="Arial" w:cs="Arial"/>
          <w:b/>
          <w:bCs/>
          <w:color w:val="000000"/>
          <w:lang w:val="en-US" w:eastAsia="en-US"/>
        </w:rPr>
        <w:t>examples</w:t>
      </w:r>
      <w:proofErr w:type="gramEnd"/>
      <w:r>
        <w:rPr>
          <w:rFonts w:ascii="Arial" w:eastAsia="Arial" w:hAnsi="Arial" w:cs="Arial"/>
          <w:b/>
          <w:bCs/>
          <w:color w:val="000000"/>
          <w:lang w:val="en-US" w:eastAsia="en-US"/>
        </w:rPr>
        <w:t xml:space="preserve"> </w:t>
      </w:r>
    </w:p>
    <w:p w14:paraId="46DDA1F0" w14:textId="75E756F8" w:rsidR="00D67558" w:rsidRDefault="00A1705C">
      <w:pPr>
        <w:spacing w:before="240" w:after="240" w:line="240" w:lineRule="auto"/>
      </w:pPr>
      <w:r>
        <w:rPr>
          <w:rFonts w:ascii="Arial" w:eastAsia="Arial" w:hAnsi="Arial" w:cs="Arial"/>
          <w:color w:val="000000"/>
          <w:lang w:val="en-US" w:eastAsia="en-US"/>
        </w:rPr>
        <w:t>T: we have five minutes, to look at the nature things you choose, we really have five minutes, concentrate, and learn a little more about the things you chose</w:t>
      </w:r>
    </w:p>
    <w:p w14:paraId="3F9A4110" w14:textId="5E0EBE71" w:rsidR="00D67558" w:rsidRDefault="00A1705C">
      <w:pPr>
        <w:spacing w:before="240" w:after="240" w:line="240" w:lineRule="auto"/>
      </w:pPr>
      <w:r>
        <w:rPr>
          <w:rFonts w:ascii="Arial" w:eastAsia="Arial" w:hAnsi="Arial" w:cs="Arial"/>
          <w:color w:val="000000"/>
          <w:lang w:val="en-US" w:eastAsia="en-US"/>
        </w:rPr>
        <w:t>T: did you check the videos</w:t>
      </w:r>
    </w:p>
    <w:p w14:paraId="1BBEEA97" w14:textId="77777777" w:rsidR="00D67558" w:rsidRDefault="00000000">
      <w:pPr>
        <w:spacing w:before="240" w:after="240" w:line="240" w:lineRule="auto"/>
      </w:pPr>
      <w:r>
        <w:rPr>
          <w:rFonts w:ascii="Arial" w:eastAsia="Arial" w:hAnsi="Arial" w:cs="Arial"/>
          <w:color w:val="000000"/>
          <w:lang w:val="en-US" w:eastAsia="en-US"/>
        </w:rPr>
        <w:t xml:space="preserve">S14: Ms I already know why they shake off, so they don’t stay wet, cuz they need to dry </w:t>
      </w:r>
      <w:proofErr w:type="gramStart"/>
      <w:r>
        <w:rPr>
          <w:rFonts w:ascii="Arial" w:eastAsia="Arial" w:hAnsi="Arial" w:cs="Arial"/>
          <w:color w:val="000000"/>
          <w:lang w:val="en-US" w:eastAsia="en-US"/>
        </w:rPr>
        <w:t>themselves</w:t>
      </w:r>
      <w:proofErr w:type="gramEnd"/>
    </w:p>
    <w:p w14:paraId="063A6C4A" w14:textId="5E64742E"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what is the biological strategy then </w:t>
      </w:r>
    </w:p>
    <w:p w14:paraId="0A5906A9" w14:textId="77777777" w:rsidR="00D67558" w:rsidRDefault="00000000">
      <w:pPr>
        <w:spacing w:before="240" w:after="240" w:line="240" w:lineRule="auto"/>
      </w:pPr>
      <w:r>
        <w:rPr>
          <w:rFonts w:ascii="Arial" w:eastAsia="Arial" w:hAnsi="Arial" w:cs="Arial"/>
          <w:color w:val="000000"/>
          <w:lang w:val="en-US" w:eastAsia="en-US"/>
        </w:rPr>
        <w:t xml:space="preserve">S14: Im still confused by </w:t>
      </w:r>
      <w:proofErr w:type="gramStart"/>
      <w:r>
        <w:rPr>
          <w:rFonts w:ascii="Arial" w:eastAsia="Arial" w:hAnsi="Arial" w:cs="Arial"/>
          <w:color w:val="000000"/>
          <w:lang w:val="en-US" w:eastAsia="en-US"/>
        </w:rPr>
        <w:t>that</w:t>
      </w:r>
      <w:proofErr w:type="gramEnd"/>
    </w:p>
    <w:p w14:paraId="14614894" w14:textId="77777777" w:rsidR="00D67558" w:rsidRDefault="00000000">
      <w:pPr>
        <w:spacing w:before="240" w:after="240" w:line="240" w:lineRule="auto"/>
      </w:pPr>
      <w:r>
        <w:rPr>
          <w:rFonts w:ascii="Arial" w:eastAsia="Arial" w:hAnsi="Arial" w:cs="Arial"/>
          <w:color w:val="000000"/>
          <w:lang w:val="en-US" w:eastAsia="en-US"/>
        </w:rPr>
        <w:t>S15: Ms, are towels inspired by fur?</w:t>
      </w:r>
    </w:p>
    <w:p w14:paraId="732A1EAB" w14:textId="343E334A" w:rsidR="00D67558" w:rsidRDefault="00A1705C">
      <w:pPr>
        <w:spacing w:before="240" w:after="240" w:line="240" w:lineRule="auto"/>
      </w:pPr>
      <w:r>
        <w:rPr>
          <w:rFonts w:ascii="Arial" w:eastAsia="Arial" w:hAnsi="Arial" w:cs="Arial"/>
          <w:color w:val="000000"/>
          <w:lang w:val="en-US" w:eastAsia="en-US"/>
        </w:rPr>
        <w:t>T: what do you think?</w:t>
      </w:r>
    </w:p>
    <w:p w14:paraId="31E77C36" w14:textId="77777777" w:rsidR="00D67558" w:rsidRDefault="00000000">
      <w:pPr>
        <w:spacing w:before="240" w:after="240" w:line="240" w:lineRule="auto"/>
      </w:pPr>
      <w:r>
        <w:rPr>
          <w:rFonts w:ascii="Arial" w:eastAsia="Arial" w:hAnsi="Arial" w:cs="Arial"/>
          <w:color w:val="000000"/>
          <w:lang w:val="en-US" w:eastAsia="en-US"/>
        </w:rPr>
        <w:t>S15: no</w:t>
      </w:r>
    </w:p>
    <w:p w14:paraId="1894E149" w14:textId="7C59D880" w:rsidR="00D67558" w:rsidRDefault="00A1705C">
      <w:pPr>
        <w:spacing w:before="240" w:after="240" w:line="240" w:lineRule="auto"/>
      </w:pPr>
      <w:r>
        <w:rPr>
          <w:rFonts w:ascii="Arial" w:eastAsia="Arial" w:hAnsi="Arial" w:cs="Arial"/>
          <w:color w:val="000000"/>
          <w:lang w:val="en-US" w:eastAsia="en-US"/>
        </w:rPr>
        <w:t xml:space="preserve">T: why not? Did you watch the video? Did you watch the resources? </w:t>
      </w:r>
    </w:p>
    <w:p w14:paraId="229373CE" w14:textId="77777777" w:rsidR="00D67558" w:rsidRDefault="00000000">
      <w:pPr>
        <w:spacing w:before="240" w:after="240" w:line="240" w:lineRule="auto"/>
      </w:pPr>
      <w:r>
        <w:rPr>
          <w:rFonts w:ascii="Arial" w:eastAsia="Arial" w:hAnsi="Arial" w:cs="Arial"/>
          <w:color w:val="000000"/>
          <w:lang w:val="en-US" w:eastAsia="en-US"/>
        </w:rPr>
        <w:t xml:space="preserve">… </w:t>
      </w:r>
    </w:p>
    <w:p w14:paraId="0DCE67DA" w14:textId="588FFD17" w:rsidR="00D67558" w:rsidRDefault="00A1705C">
      <w:pPr>
        <w:spacing w:before="240" w:after="240" w:line="240" w:lineRule="auto"/>
      </w:pPr>
      <w:r>
        <w:rPr>
          <w:rFonts w:ascii="Arial" w:eastAsia="Arial" w:hAnsi="Arial" w:cs="Arial"/>
          <w:color w:val="000000"/>
          <w:lang w:val="en-US" w:eastAsia="en-US"/>
        </w:rPr>
        <w:t xml:space="preserve">T: did you check the website? </w:t>
      </w:r>
    </w:p>
    <w:p w14:paraId="4272CAA5" w14:textId="77777777" w:rsidR="00D67558" w:rsidRDefault="00000000">
      <w:pPr>
        <w:spacing w:before="240" w:after="240" w:line="240" w:lineRule="auto"/>
      </w:pPr>
      <w:r>
        <w:rPr>
          <w:rFonts w:ascii="Arial" w:eastAsia="Arial" w:hAnsi="Arial" w:cs="Arial"/>
          <w:color w:val="000000"/>
          <w:lang w:val="en-US" w:eastAsia="en-US"/>
        </w:rPr>
        <w:t>S5: we checked the website but</w:t>
      </w:r>
    </w:p>
    <w:p w14:paraId="48D4FB7A" w14:textId="754F6EA2" w:rsidR="00D67558" w:rsidRDefault="00A1705C">
      <w:pPr>
        <w:spacing w:before="240" w:after="240" w:line="240" w:lineRule="auto"/>
      </w:pPr>
      <w:r>
        <w:rPr>
          <w:rFonts w:ascii="Arial" w:eastAsia="Arial" w:hAnsi="Arial" w:cs="Arial"/>
          <w:color w:val="000000"/>
          <w:lang w:val="en-US" w:eastAsia="en-US"/>
        </w:rPr>
        <w:t xml:space="preserve">T: open it! The function, cuz it’s like the Eiffel tower didn’t use like the bone, they used the structure of the bone. So once again, the function of these structures, so in this case, it was the function of the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Have a look at those things, think about the structure of the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w:t>
      </w:r>
    </w:p>
    <w:p w14:paraId="2DC04180" w14:textId="77777777" w:rsidR="00D67558" w:rsidRDefault="00000000">
      <w:pPr>
        <w:spacing w:before="240" w:after="240" w:line="240" w:lineRule="auto"/>
      </w:pPr>
      <w:r>
        <w:rPr>
          <w:rFonts w:ascii="Arial" w:eastAsia="Arial" w:hAnsi="Arial" w:cs="Arial"/>
          <w:color w:val="000000"/>
          <w:lang w:val="en-US" w:eastAsia="en-US"/>
        </w:rPr>
        <w:t>…</w:t>
      </w:r>
    </w:p>
    <w:p w14:paraId="439D9E98" w14:textId="52A5A906" w:rsidR="00D67558" w:rsidRDefault="00A1705C">
      <w:pPr>
        <w:spacing w:before="240" w:after="240" w:line="240" w:lineRule="auto"/>
      </w:pPr>
      <w:r>
        <w:rPr>
          <w:rFonts w:ascii="Arial" w:eastAsia="Arial" w:hAnsi="Arial" w:cs="Arial"/>
          <w:color w:val="000000"/>
          <w:lang w:val="en-US" w:eastAsia="en-US"/>
        </w:rPr>
        <w:lastRenderedPageBreak/>
        <w:t xml:space="preserve">T: It’s like super interesting, I have a friend who collects </w:t>
      </w:r>
      <w:proofErr w:type="gramStart"/>
      <w:r>
        <w:rPr>
          <w:rFonts w:ascii="Arial" w:eastAsia="Arial" w:hAnsi="Arial" w:cs="Arial"/>
          <w:color w:val="000000"/>
          <w:lang w:val="en-US" w:eastAsia="en-US"/>
        </w:rPr>
        <w:t>pine cones</w:t>
      </w:r>
      <w:proofErr w:type="gramEnd"/>
      <w:r>
        <w:rPr>
          <w:rFonts w:ascii="Arial" w:eastAsia="Arial" w:hAnsi="Arial" w:cs="Arial"/>
          <w:color w:val="000000"/>
          <w:lang w:val="en-US" w:eastAsia="en-US"/>
        </w:rPr>
        <w:t xml:space="preserve"> from around the world, and she gets really excited to identify the differences between pine cones, so what you are saying is true, the short answer is yes, the pine cone changes </w:t>
      </w:r>
    </w:p>
    <w:p w14:paraId="10DA17EB" w14:textId="77777777" w:rsidR="00D67558" w:rsidRDefault="00000000">
      <w:pPr>
        <w:spacing w:before="240" w:after="240" w:line="240" w:lineRule="auto"/>
      </w:pPr>
      <w:r>
        <w:rPr>
          <w:rFonts w:ascii="Arial" w:eastAsia="Arial" w:hAnsi="Arial" w:cs="Arial"/>
          <w:color w:val="000000"/>
          <w:lang w:val="en-US" w:eastAsia="en-US"/>
        </w:rPr>
        <w:t>S5: according to the weather</w:t>
      </w:r>
    </w:p>
    <w:p w14:paraId="19D45F07" w14:textId="42CD74B5" w:rsidR="00D67558" w:rsidRDefault="00A1705C">
      <w:pPr>
        <w:spacing w:before="240" w:after="240" w:line="240" w:lineRule="auto"/>
      </w:pPr>
      <w:r>
        <w:rPr>
          <w:rFonts w:ascii="Arial" w:eastAsia="Arial" w:hAnsi="Arial" w:cs="Arial"/>
          <w:color w:val="000000"/>
          <w:lang w:val="en-US" w:eastAsia="en-US"/>
        </w:rPr>
        <w:t xml:space="preserve">T: yes, now go and look at the resources more </w:t>
      </w:r>
    </w:p>
    <w:p w14:paraId="034E3C0E" w14:textId="77777777" w:rsidR="00D67558" w:rsidRDefault="00000000">
      <w:pPr>
        <w:spacing w:before="240" w:after="240" w:line="240" w:lineRule="auto"/>
      </w:pPr>
      <w:r>
        <w:rPr>
          <w:rFonts w:ascii="Arial" w:eastAsia="Arial" w:hAnsi="Arial" w:cs="Arial"/>
          <w:color w:val="000000"/>
          <w:lang w:val="en-US" w:eastAsia="en-US"/>
        </w:rPr>
        <w:t xml:space="preserve">S5: the colder it is the stronger they </w:t>
      </w:r>
      <w:proofErr w:type="gramStart"/>
      <w:r>
        <w:rPr>
          <w:rFonts w:ascii="Arial" w:eastAsia="Arial" w:hAnsi="Arial" w:cs="Arial"/>
          <w:color w:val="000000"/>
          <w:lang w:val="en-US" w:eastAsia="en-US"/>
        </w:rPr>
        <w:t>are</w:t>
      </w:r>
      <w:proofErr w:type="gramEnd"/>
      <w:r>
        <w:rPr>
          <w:rFonts w:ascii="Arial" w:eastAsia="Arial" w:hAnsi="Arial" w:cs="Arial"/>
          <w:color w:val="000000"/>
          <w:lang w:val="en-US" w:eastAsia="en-US"/>
        </w:rPr>
        <w:t xml:space="preserve"> </w:t>
      </w:r>
    </w:p>
    <w:p w14:paraId="6B629483"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the function, the function would be that it open and closes in reaction to weather </w:t>
      </w:r>
    </w:p>
    <w:p w14:paraId="3FE864F8" w14:textId="77777777" w:rsidR="00D67558" w:rsidRDefault="00000000">
      <w:pPr>
        <w:spacing w:before="240" w:after="240" w:line="240" w:lineRule="auto"/>
      </w:pPr>
      <w:r>
        <w:rPr>
          <w:rFonts w:ascii="Arial" w:eastAsia="Arial" w:hAnsi="Arial" w:cs="Arial"/>
          <w:color w:val="000000"/>
          <w:lang w:val="en-US" w:eastAsia="en-US"/>
        </w:rPr>
        <w:t xml:space="preserve">S5: okay so the organism is pine </w:t>
      </w:r>
      <w:proofErr w:type="gramStart"/>
      <w:r>
        <w:rPr>
          <w:rFonts w:ascii="Arial" w:eastAsia="Arial" w:hAnsi="Arial" w:cs="Arial"/>
          <w:color w:val="000000"/>
          <w:lang w:val="en-US" w:eastAsia="en-US"/>
        </w:rPr>
        <w:t>cone</w:t>
      </w:r>
      <w:proofErr w:type="gramEnd"/>
      <w:r>
        <w:rPr>
          <w:rFonts w:ascii="Arial" w:eastAsia="Arial" w:hAnsi="Arial" w:cs="Arial"/>
          <w:color w:val="000000"/>
          <w:lang w:val="en-US" w:eastAsia="en-US"/>
        </w:rPr>
        <w:t xml:space="preserve"> </w:t>
      </w:r>
    </w:p>
    <w:p w14:paraId="517666C5" w14:textId="144B70A3" w:rsidR="00D67558" w:rsidRDefault="00A1705C">
      <w:pPr>
        <w:spacing w:before="240" w:after="240" w:line="240" w:lineRule="auto"/>
      </w:pPr>
      <w:r>
        <w:rPr>
          <w:rFonts w:ascii="Arial" w:eastAsia="Arial" w:hAnsi="Arial" w:cs="Arial"/>
          <w:color w:val="000000"/>
          <w:lang w:val="en-US" w:eastAsia="en-US"/>
        </w:rPr>
        <w:t>T: okay here you have a couple of resources</w:t>
      </w:r>
    </w:p>
    <w:p w14:paraId="465163E4" w14:textId="77777777" w:rsidR="00D67558" w:rsidRDefault="00000000">
      <w:pPr>
        <w:spacing w:before="240" w:after="240" w:line="240" w:lineRule="auto"/>
      </w:pPr>
      <w:r>
        <w:rPr>
          <w:rFonts w:ascii="Arial" w:eastAsia="Arial" w:hAnsi="Arial" w:cs="Arial"/>
          <w:color w:val="000000"/>
          <w:lang w:val="en-US" w:eastAsia="en-US"/>
        </w:rPr>
        <w:t xml:space="preserve">S1: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I thought we are going to write what we want </w:t>
      </w:r>
    </w:p>
    <w:p w14:paraId="3B71F0E1" w14:textId="2CA7D874" w:rsidR="00D67558" w:rsidRDefault="00A1705C">
      <w:pPr>
        <w:spacing w:before="240" w:after="240" w:line="240" w:lineRule="auto"/>
      </w:pPr>
      <w:r>
        <w:rPr>
          <w:rFonts w:ascii="Arial" w:eastAsia="Arial" w:hAnsi="Arial" w:cs="Arial"/>
          <w:color w:val="000000"/>
          <w:lang w:val="en-US" w:eastAsia="en-US"/>
        </w:rPr>
        <w:t xml:space="preserve">T: yea </w:t>
      </w:r>
      <w:proofErr w:type="spellStart"/>
      <w:r>
        <w:rPr>
          <w:rFonts w:ascii="Arial" w:eastAsia="Arial" w:hAnsi="Arial" w:cs="Arial"/>
          <w:color w:val="000000"/>
          <w:lang w:val="en-US" w:eastAsia="en-US"/>
        </w:rPr>
        <w:t>yea</w:t>
      </w:r>
      <w:proofErr w:type="spellEnd"/>
      <w:r>
        <w:rPr>
          <w:rFonts w:ascii="Arial" w:eastAsia="Arial" w:hAnsi="Arial" w:cs="Arial"/>
          <w:color w:val="000000"/>
          <w:lang w:val="en-US" w:eastAsia="en-US"/>
        </w:rPr>
        <w:t xml:space="preserve">, you can use these resources as inspiration </w:t>
      </w:r>
    </w:p>
    <w:p w14:paraId="1D32B36B" w14:textId="77777777" w:rsidR="00D67558" w:rsidRDefault="00000000">
      <w:pPr>
        <w:spacing w:before="240" w:after="240" w:line="240" w:lineRule="auto"/>
      </w:pPr>
      <w:r>
        <w:rPr>
          <w:rFonts w:ascii="Arial" w:eastAsia="Arial" w:hAnsi="Arial" w:cs="Arial"/>
          <w:color w:val="000000"/>
          <w:lang w:val="en-US" w:eastAsia="en-US"/>
        </w:rPr>
        <w:t xml:space="preserve">S1: okay what does it mean by function again? You know we have two put it on Jamboard, like a trait is what is special of but what is a function… </w:t>
      </w:r>
    </w:p>
    <w:p w14:paraId="3D19D4E1" w14:textId="498F9BEA" w:rsidR="00D67558" w:rsidRDefault="00A1705C">
      <w:pPr>
        <w:spacing w:before="240" w:after="240" w:line="240" w:lineRule="auto"/>
      </w:pPr>
      <w:r>
        <w:rPr>
          <w:rFonts w:ascii="Arial" w:eastAsia="Arial" w:hAnsi="Arial" w:cs="Arial"/>
          <w:color w:val="000000"/>
          <w:lang w:val="en-US" w:eastAsia="en-US"/>
        </w:rPr>
        <w:t>T: okay</w:t>
      </w:r>
      <w:r w:rsidR="006304A7">
        <w:rPr>
          <w:rFonts w:ascii="Arial" w:eastAsia="Arial" w:hAnsi="Arial" w:cs="Arial"/>
          <w:color w:val="000000"/>
          <w:lang w:val="en-US" w:eastAsia="en-US"/>
        </w:rPr>
        <w:t xml:space="preserve">, </w:t>
      </w:r>
      <w:r>
        <w:rPr>
          <w:rFonts w:ascii="Arial" w:eastAsia="Arial" w:hAnsi="Arial" w:cs="Arial"/>
          <w:color w:val="000000"/>
          <w:lang w:val="en-US" w:eastAsia="en-US"/>
        </w:rPr>
        <w:t xml:space="preserve">now that you have a bit of research on the traits of the nature things you choose, please try to sketch four things, four solutions, that you can… I will pull up the design challenge again, you have ten minutes to do it, so you have like 2 minutes per idea, I will start the clock </w:t>
      </w:r>
      <w:proofErr w:type="gramStart"/>
      <w:r>
        <w:rPr>
          <w:rFonts w:ascii="Arial" w:eastAsia="Arial" w:hAnsi="Arial" w:cs="Arial"/>
          <w:color w:val="000000"/>
          <w:lang w:val="en-US" w:eastAsia="en-US"/>
        </w:rPr>
        <w:t>now</w:t>
      </w:r>
      <w:proofErr w:type="gramEnd"/>
      <w:r>
        <w:rPr>
          <w:rFonts w:ascii="Arial" w:eastAsia="Arial" w:hAnsi="Arial" w:cs="Arial"/>
          <w:color w:val="000000"/>
          <w:lang w:val="en-US" w:eastAsia="en-US"/>
        </w:rPr>
        <w:t xml:space="preserve"> </w:t>
      </w:r>
    </w:p>
    <w:p w14:paraId="2308A0BE" w14:textId="1BFCAF15" w:rsidR="00D67558" w:rsidRDefault="00000000">
      <w:pPr>
        <w:spacing w:before="240" w:after="240" w:line="240" w:lineRule="auto"/>
      </w:pPr>
      <w:r>
        <w:rPr>
          <w:rFonts w:ascii="Arial" w:eastAsia="Arial" w:hAnsi="Arial" w:cs="Arial"/>
          <w:color w:val="000000"/>
          <w:lang w:val="en-US" w:eastAsia="en-US"/>
        </w:rPr>
        <w:t xml:space="preserve">S1: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okay we have two and a half minutes per idea </w:t>
      </w:r>
    </w:p>
    <w:p w14:paraId="1D0B6D2C" w14:textId="77777777" w:rsidR="00D67558" w:rsidRDefault="00000000">
      <w:pPr>
        <w:spacing w:before="240" w:after="240" w:line="240" w:lineRule="auto"/>
      </w:pPr>
      <w:r>
        <w:rPr>
          <w:rFonts w:ascii="Arial" w:eastAsia="Arial" w:hAnsi="Arial" w:cs="Arial"/>
          <w:color w:val="000000"/>
          <w:lang w:val="en-US" w:eastAsia="en-US"/>
        </w:rPr>
        <w:t xml:space="preserve">S7: Ms, which is the one we are doing? This one? Or this </w:t>
      </w:r>
      <w:proofErr w:type="gramStart"/>
      <w:r>
        <w:rPr>
          <w:rFonts w:ascii="Arial" w:eastAsia="Arial" w:hAnsi="Arial" w:cs="Arial"/>
          <w:color w:val="000000"/>
          <w:lang w:val="en-US" w:eastAsia="en-US"/>
        </w:rPr>
        <w:t>one</w:t>
      </w:r>
      <w:proofErr w:type="gramEnd"/>
      <w:r>
        <w:rPr>
          <w:rFonts w:ascii="Arial" w:eastAsia="Arial" w:hAnsi="Arial" w:cs="Arial"/>
          <w:color w:val="000000"/>
          <w:lang w:val="en-US" w:eastAsia="en-US"/>
        </w:rPr>
        <w:t xml:space="preserve"> no? </w:t>
      </w:r>
    </w:p>
    <w:p w14:paraId="5A67E3C9" w14:textId="525881A4" w:rsidR="00D67558" w:rsidRDefault="00A1705C">
      <w:pPr>
        <w:spacing w:before="240" w:after="240" w:line="240" w:lineRule="auto"/>
      </w:pPr>
      <w:r>
        <w:rPr>
          <w:rFonts w:ascii="Arial" w:eastAsia="Arial" w:hAnsi="Arial" w:cs="Arial"/>
          <w:color w:val="000000"/>
          <w:lang w:val="en-US" w:eastAsia="en-US"/>
        </w:rPr>
        <w:t xml:space="preserve">T: Guys, don’t just sketch it, if you have a bit of time, then explain what it is, you have one minute left </w:t>
      </w:r>
    </w:p>
    <w:p w14:paraId="5E9A75B4" w14:textId="77777777" w:rsidR="00D67558" w:rsidRDefault="00000000">
      <w:pPr>
        <w:spacing w:before="240" w:after="240" w:line="240" w:lineRule="auto"/>
      </w:pPr>
      <w:r>
        <w:rPr>
          <w:rFonts w:ascii="Arial" w:eastAsia="Arial" w:hAnsi="Arial" w:cs="Arial"/>
          <w:color w:val="000000"/>
          <w:lang w:val="en-US" w:eastAsia="en-US"/>
        </w:rPr>
        <w:t xml:space="preserve">S5: look it cannot be an umbrella, because when it’s cold and wet it’s gonna close (referring to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w:t>
      </w:r>
    </w:p>
    <w:p w14:paraId="66A25281" w14:textId="77777777" w:rsidR="00D67558" w:rsidRDefault="00000000">
      <w:pPr>
        <w:spacing w:before="240" w:after="240" w:line="240" w:lineRule="auto"/>
      </w:pPr>
      <w:r>
        <w:rPr>
          <w:rFonts w:ascii="Arial" w:eastAsia="Arial" w:hAnsi="Arial" w:cs="Arial"/>
          <w:color w:val="000000"/>
          <w:lang w:val="en-US" w:eastAsia="en-US"/>
        </w:rPr>
        <w:t xml:space="preserve">S6: a house, oh okay never mind,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a car, like a folding car, it opens when it’s warm and closes when it’s cold and rainy… wait like a convertible car…</w:t>
      </w:r>
    </w:p>
    <w:p w14:paraId="7C441014" w14:textId="77777777" w:rsidR="00D67558" w:rsidRDefault="00000000">
      <w:pPr>
        <w:spacing w:before="240" w:after="240" w:line="240" w:lineRule="auto"/>
      </w:pPr>
      <w:r>
        <w:rPr>
          <w:rFonts w:ascii="Arial" w:eastAsia="Arial" w:hAnsi="Arial" w:cs="Arial"/>
          <w:color w:val="000000"/>
          <w:lang w:val="en-US" w:eastAsia="en-US"/>
        </w:rPr>
        <w:t xml:space="preserve">M to whole class: it’s for camping, once again go back to the design question, how can you help a group of campers to make gears that are weather resistant, gears for campers. How is it related to </w:t>
      </w:r>
      <w:proofErr w:type="gramStart"/>
      <w:r>
        <w:rPr>
          <w:rFonts w:ascii="Arial" w:eastAsia="Arial" w:hAnsi="Arial" w:cs="Arial"/>
          <w:color w:val="000000"/>
          <w:lang w:val="en-US" w:eastAsia="en-US"/>
        </w:rPr>
        <w:t>pine cones</w:t>
      </w:r>
      <w:proofErr w:type="gramEnd"/>
      <w:r>
        <w:rPr>
          <w:rFonts w:ascii="Arial" w:eastAsia="Arial" w:hAnsi="Arial" w:cs="Arial"/>
          <w:color w:val="000000"/>
          <w:lang w:val="en-US" w:eastAsia="en-US"/>
        </w:rPr>
        <w:t xml:space="preserve">? Maybe it has different </w:t>
      </w:r>
      <w:proofErr w:type="gramStart"/>
      <w:r>
        <w:rPr>
          <w:rFonts w:ascii="Arial" w:eastAsia="Arial" w:hAnsi="Arial" w:cs="Arial"/>
          <w:color w:val="000000"/>
          <w:lang w:val="en-US" w:eastAsia="en-US"/>
        </w:rPr>
        <w:t>layers</w:t>
      </w:r>
      <w:proofErr w:type="gramEnd"/>
    </w:p>
    <w:p w14:paraId="5A29BAB6"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yea it has to link to the pine cone </w:t>
      </w:r>
    </w:p>
    <w:p w14:paraId="2F56C204" w14:textId="4A72BD3D" w:rsidR="00D67558" w:rsidRDefault="00A1705C">
      <w:pPr>
        <w:spacing w:before="240" w:after="240" w:line="240" w:lineRule="auto"/>
      </w:pPr>
      <w:r>
        <w:rPr>
          <w:rFonts w:ascii="Arial" w:eastAsia="Arial" w:hAnsi="Arial" w:cs="Arial"/>
          <w:color w:val="000000"/>
          <w:lang w:val="en-US" w:eastAsia="en-US"/>
        </w:rPr>
        <w:t>T: guys it needs to be related to the nature thing that you chos</w:t>
      </w:r>
      <w:r w:rsidR="006304A7">
        <w:rPr>
          <w:rFonts w:ascii="Arial" w:eastAsia="Arial" w:hAnsi="Arial" w:cs="Arial"/>
          <w:color w:val="000000"/>
          <w:lang w:val="en-US" w:eastAsia="en-US"/>
        </w:rPr>
        <w:t>e</w:t>
      </w:r>
    </w:p>
    <w:p w14:paraId="2E5DE02E" w14:textId="77777777" w:rsidR="00D67558" w:rsidRDefault="00000000">
      <w:pPr>
        <w:spacing w:before="240" w:after="240" w:line="240" w:lineRule="auto"/>
      </w:pPr>
      <w:r>
        <w:rPr>
          <w:rFonts w:ascii="Arial" w:eastAsia="Arial" w:hAnsi="Arial" w:cs="Arial"/>
          <w:color w:val="000000"/>
          <w:lang w:val="en-US" w:eastAsia="en-US"/>
        </w:rPr>
        <w:t xml:space="preserve">S1: … the second idea was inspired by the spiral tree, it has these spiral and when there is wind it starts rotating, rotating gots energy, so when you go camping you can have like a grill and you can power it, it’s just supposed to create energy. the wind makes it spin, and when it </w:t>
      </w:r>
      <w:proofErr w:type="gramStart"/>
      <w:r>
        <w:rPr>
          <w:rFonts w:ascii="Arial" w:eastAsia="Arial" w:hAnsi="Arial" w:cs="Arial"/>
          <w:color w:val="000000"/>
          <w:lang w:val="en-US" w:eastAsia="en-US"/>
        </w:rPr>
        <w:t>spins</w:t>
      </w:r>
      <w:proofErr w:type="gramEnd"/>
      <w:r>
        <w:rPr>
          <w:rFonts w:ascii="Arial" w:eastAsia="Arial" w:hAnsi="Arial" w:cs="Arial"/>
          <w:color w:val="000000"/>
          <w:lang w:val="en-US" w:eastAsia="en-US"/>
        </w:rPr>
        <w:t xml:space="preserve"> we have energy </w:t>
      </w:r>
    </w:p>
    <w:p w14:paraId="626E1E8C" w14:textId="77777777" w:rsidR="00D67558" w:rsidRDefault="00000000">
      <w:pPr>
        <w:spacing w:before="240" w:after="240" w:line="240" w:lineRule="auto"/>
      </w:pPr>
      <w:r>
        <w:rPr>
          <w:rFonts w:ascii="Arial" w:eastAsia="Arial" w:hAnsi="Arial" w:cs="Arial"/>
          <w:color w:val="000000"/>
          <w:lang w:val="en-US" w:eastAsia="en-US"/>
        </w:rPr>
        <w:t>…</w:t>
      </w:r>
    </w:p>
    <w:p w14:paraId="3596D8E5" w14:textId="255D4444" w:rsidR="00D67558" w:rsidRDefault="00A1705C">
      <w:pPr>
        <w:spacing w:before="240" w:after="240" w:line="240" w:lineRule="auto"/>
      </w:pPr>
      <w:r>
        <w:rPr>
          <w:rFonts w:ascii="Arial" w:eastAsia="Arial" w:hAnsi="Arial" w:cs="Arial"/>
          <w:color w:val="000000"/>
          <w:lang w:val="en-US" w:eastAsia="en-US"/>
        </w:rPr>
        <w:t>T: idea 3, go!</w:t>
      </w:r>
    </w:p>
    <w:p w14:paraId="770BA294" w14:textId="77777777" w:rsidR="00D67558" w:rsidRDefault="00000000">
      <w:pPr>
        <w:spacing w:before="240" w:after="240" w:line="240" w:lineRule="auto"/>
      </w:pPr>
      <w:r>
        <w:rPr>
          <w:rFonts w:ascii="Arial" w:eastAsia="Arial" w:hAnsi="Arial" w:cs="Arial"/>
          <w:color w:val="000000"/>
          <w:lang w:val="en-US" w:eastAsia="en-US"/>
        </w:rPr>
        <w:lastRenderedPageBreak/>
        <w:t xml:space="preserve">S6: do you think </w:t>
      </w:r>
      <w:proofErr w:type="gramStart"/>
      <w:r>
        <w:rPr>
          <w:rFonts w:ascii="Arial" w:eastAsia="Arial" w:hAnsi="Arial" w:cs="Arial"/>
          <w:color w:val="000000"/>
          <w:lang w:val="en-US" w:eastAsia="en-US"/>
        </w:rPr>
        <w:t>pine cones</w:t>
      </w:r>
      <w:proofErr w:type="gramEnd"/>
      <w:r>
        <w:rPr>
          <w:rFonts w:ascii="Arial" w:eastAsia="Arial" w:hAnsi="Arial" w:cs="Arial"/>
          <w:color w:val="000000"/>
          <w:lang w:val="en-US" w:eastAsia="en-US"/>
        </w:rPr>
        <w:t xml:space="preserve"> can burn? Because they are woods, you could use it as a campfire…</w:t>
      </w:r>
    </w:p>
    <w:p w14:paraId="1468FC5B" w14:textId="77777777" w:rsidR="00D67558" w:rsidRDefault="00000000">
      <w:pPr>
        <w:spacing w:before="240" w:after="240" w:line="240"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Pine cones</w:t>
      </w:r>
      <w:proofErr w:type="gramEnd"/>
      <w:r>
        <w:rPr>
          <w:rFonts w:ascii="Arial" w:eastAsia="Arial" w:hAnsi="Arial" w:cs="Arial"/>
          <w:color w:val="000000"/>
          <w:lang w:val="en-US" w:eastAsia="en-US"/>
        </w:rPr>
        <w:t xml:space="preserve"> are water resistant? S6: yea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are water resistant, but okay, let’s do wind, because well they are heavy, not that heavy as in like… </w:t>
      </w:r>
    </w:p>
    <w:p w14:paraId="1AA5FAD0" w14:textId="77777777" w:rsidR="00D67558" w:rsidRDefault="00000000">
      <w:pPr>
        <w:spacing w:before="240" w:after="240" w:line="240"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they are heavy for the tree to hold, because when there is strong wind, or like where there is a strong storm, you can see when they fall off </w:t>
      </w:r>
    </w:p>
    <w:p w14:paraId="6C93C98A" w14:textId="77777777" w:rsidR="00D67558" w:rsidRDefault="00000000">
      <w:pPr>
        <w:spacing w:before="240" w:after="240" w:line="240" w:lineRule="auto"/>
      </w:pPr>
      <w:r>
        <w:rPr>
          <w:rFonts w:ascii="Arial" w:eastAsia="Arial" w:hAnsi="Arial" w:cs="Arial"/>
          <w:color w:val="000000"/>
          <w:lang w:val="en-US" w:eastAsia="en-US"/>
        </w:rPr>
        <w:t xml:space="preserve">S6: I was gonna say like since they are so small on the ground, they are hard to blow away, because the wind takes like the air up… okay maybe like a </w:t>
      </w:r>
      <w:proofErr w:type="gramStart"/>
      <w:r>
        <w:rPr>
          <w:rFonts w:ascii="Arial" w:eastAsia="Arial" w:hAnsi="Arial" w:cs="Arial"/>
          <w:color w:val="000000"/>
          <w:lang w:val="en-US" w:eastAsia="en-US"/>
        </w:rPr>
        <w:t>tent</w:t>
      </w:r>
      <w:proofErr w:type="gramEnd"/>
      <w:r>
        <w:rPr>
          <w:rFonts w:ascii="Arial" w:eastAsia="Arial" w:hAnsi="Arial" w:cs="Arial"/>
          <w:color w:val="000000"/>
          <w:lang w:val="en-US" w:eastAsia="en-US"/>
        </w:rPr>
        <w:t xml:space="preserve"> </w:t>
      </w:r>
    </w:p>
    <w:p w14:paraId="7CA79403" w14:textId="77777777" w:rsidR="00D67558" w:rsidRDefault="00000000">
      <w:pPr>
        <w:spacing w:before="240" w:after="240" w:line="240" w:lineRule="auto"/>
      </w:pPr>
      <w:r>
        <w:rPr>
          <w:rFonts w:ascii="Arial" w:eastAsia="Arial" w:hAnsi="Arial" w:cs="Arial"/>
          <w:color w:val="000000"/>
          <w:lang w:val="en-US" w:eastAsia="en-US"/>
        </w:rPr>
        <w:t xml:space="preserve">S5: okay but like what we saw in the document, when it’s open, when the water goes in, it gets into a specific form, it goes into like the leaves part, and you can use that, tho i don’t know how you can use </w:t>
      </w:r>
      <w:proofErr w:type="gramStart"/>
      <w:r>
        <w:rPr>
          <w:rFonts w:ascii="Arial" w:eastAsia="Arial" w:hAnsi="Arial" w:cs="Arial"/>
          <w:color w:val="000000"/>
          <w:lang w:val="en-US" w:eastAsia="en-US"/>
        </w:rPr>
        <w:t>that</w:t>
      </w:r>
      <w:proofErr w:type="gramEnd"/>
      <w:r>
        <w:rPr>
          <w:rFonts w:ascii="Arial" w:eastAsia="Arial" w:hAnsi="Arial" w:cs="Arial"/>
          <w:color w:val="000000"/>
          <w:lang w:val="en-US" w:eastAsia="en-US"/>
        </w:rPr>
        <w:t xml:space="preserve"> </w:t>
      </w:r>
    </w:p>
    <w:p w14:paraId="43E6320C"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we can use it like a tent, like a hut, cuz it’s like flat at the bottom and then it gets pointy at the top. </w:t>
      </w:r>
    </w:p>
    <w:p w14:paraId="711AD30B" w14:textId="77777777" w:rsidR="00D67558" w:rsidRDefault="00000000">
      <w:pPr>
        <w:spacing w:before="240" w:after="240" w:line="240" w:lineRule="auto"/>
      </w:pPr>
      <w:r>
        <w:rPr>
          <w:rFonts w:ascii="Arial" w:eastAsia="Arial" w:hAnsi="Arial" w:cs="Arial"/>
          <w:color w:val="000000"/>
          <w:lang w:val="en-US" w:eastAsia="en-US"/>
        </w:rPr>
        <w:t xml:space="preserve">S5: yea but that’s </w:t>
      </w:r>
      <w:proofErr w:type="gramStart"/>
      <w:r>
        <w:rPr>
          <w:rFonts w:ascii="Arial" w:eastAsia="Arial" w:hAnsi="Arial" w:cs="Arial"/>
          <w:color w:val="000000"/>
          <w:lang w:val="en-US" w:eastAsia="en-US"/>
        </w:rPr>
        <w:t>really hard</w:t>
      </w:r>
      <w:proofErr w:type="gramEnd"/>
      <w:r>
        <w:rPr>
          <w:rFonts w:ascii="Arial" w:eastAsia="Arial" w:hAnsi="Arial" w:cs="Arial"/>
          <w:color w:val="000000"/>
          <w:lang w:val="en-US" w:eastAsia="en-US"/>
        </w:rPr>
        <w:t xml:space="preserve"> to make…</w:t>
      </w:r>
    </w:p>
    <w:p w14:paraId="24BCC55C" w14:textId="2ED29BC3" w:rsidR="00D67558" w:rsidRDefault="00000000">
      <w:pPr>
        <w:spacing w:before="240" w:after="240" w:line="240" w:lineRule="auto"/>
      </w:pPr>
      <w:r>
        <w:rPr>
          <w:rFonts w:ascii="Arial" w:eastAsia="Arial" w:hAnsi="Arial" w:cs="Arial"/>
          <w:color w:val="000000"/>
          <w:lang w:val="en-US" w:eastAsia="en-US"/>
        </w:rPr>
        <w:t xml:space="preserve">… </w:t>
      </w:r>
    </w:p>
    <w:p w14:paraId="78EC16BC" w14:textId="36552E01" w:rsidR="00D67558" w:rsidRDefault="00A1705C">
      <w:pPr>
        <w:spacing w:before="240" w:after="240" w:line="240" w:lineRule="auto"/>
      </w:pPr>
      <w:r>
        <w:rPr>
          <w:rFonts w:ascii="Arial" w:eastAsia="Arial" w:hAnsi="Arial" w:cs="Arial"/>
          <w:color w:val="000000"/>
          <w:lang w:val="en-US" w:eastAsia="en-US"/>
        </w:rPr>
        <w:t>T: Guys, you should be on idea 4</w:t>
      </w:r>
    </w:p>
    <w:p w14:paraId="143132F8" w14:textId="77777777" w:rsidR="00D67558" w:rsidRDefault="00000000">
      <w:pPr>
        <w:spacing w:before="240" w:after="240" w:line="240"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we are trying to think of an idea but it’s very hard, there’s not much </w:t>
      </w:r>
    </w:p>
    <w:p w14:paraId="3E7D138F" w14:textId="77777777" w:rsidR="00D67558" w:rsidRDefault="00000000">
      <w:pPr>
        <w:spacing w:before="240" w:after="240" w:line="240" w:lineRule="auto"/>
      </w:pPr>
      <w:r>
        <w:rPr>
          <w:rFonts w:ascii="Arial" w:eastAsia="Arial" w:hAnsi="Arial" w:cs="Arial"/>
          <w:color w:val="000000"/>
          <w:lang w:val="en-US" w:eastAsia="en-US"/>
        </w:rPr>
        <w:t>S6: yea</w:t>
      </w:r>
    </w:p>
    <w:p w14:paraId="5F642904" w14:textId="3C20297E" w:rsidR="00D67558" w:rsidRDefault="00A1705C">
      <w:pPr>
        <w:spacing w:before="240" w:after="240" w:line="240" w:lineRule="auto"/>
      </w:pPr>
      <w:r>
        <w:rPr>
          <w:rFonts w:ascii="Arial" w:eastAsia="Arial" w:hAnsi="Arial" w:cs="Arial"/>
          <w:color w:val="000000"/>
          <w:lang w:val="en-US" w:eastAsia="en-US"/>
        </w:rPr>
        <w:t xml:space="preserve">T: don’t focus on the thing focus on its function </w:t>
      </w:r>
    </w:p>
    <w:p w14:paraId="20867704" w14:textId="77777777" w:rsidR="00D67558" w:rsidRDefault="00000000">
      <w:pPr>
        <w:spacing w:before="240" w:after="240" w:line="240" w:lineRule="auto"/>
      </w:pPr>
      <w:r>
        <w:rPr>
          <w:rFonts w:ascii="Arial" w:eastAsia="Arial" w:hAnsi="Arial" w:cs="Arial"/>
          <w:color w:val="000000"/>
          <w:lang w:val="en-US" w:eastAsia="en-US"/>
        </w:rPr>
        <w:t>S5: but we can’t find a function on them, it’s hard, we got the hardest one!</w:t>
      </w:r>
    </w:p>
    <w:p w14:paraId="619091E5" w14:textId="34D8C562" w:rsidR="00D67558" w:rsidRDefault="00A1705C">
      <w:pPr>
        <w:spacing w:before="240" w:after="240" w:line="240" w:lineRule="auto"/>
      </w:pPr>
      <w:r>
        <w:rPr>
          <w:rFonts w:ascii="Arial" w:eastAsia="Arial" w:hAnsi="Arial" w:cs="Arial"/>
          <w:color w:val="000000"/>
          <w:lang w:val="en-US" w:eastAsia="en-US"/>
        </w:rPr>
        <w:t xml:space="preserve">T: no,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has like these layers, and it opens and closes when weather change </w:t>
      </w:r>
    </w:p>
    <w:p w14:paraId="0239D5F0" w14:textId="77777777" w:rsidR="00D67558" w:rsidRDefault="00000000">
      <w:pPr>
        <w:spacing w:before="240" w:after="240" w:line="240" w:lineRule="auto"/>
      </w:pPr>
      <w:r>
        <w:rPr>
          <w:rFonts w:ascii="Arial" w:eastAsia="Arial" w:hAnsi="Arial" w:cs="Arial"/>
          <w:color w:val="000000"/>
          <w:lang w:val="en-US" w:eastAsia="en-US"/>
        </w:rPr>
        <w:t>S5: yea it opens and closes but we can’t use it as an umbrella because when its’ wet it closes, what am I supposed to do with that? (</w:t>
      </w:r>
      <w:proofErr w:type="gramStart"/>
      <w:r>
        <w:rPr>
          <w:rFonts w:ascii="Arial" w:eastAsia="Arial" w:hAnsi="Arial" w:cs="Arial"/>
          <w:color w:val="000000"/>
          <w:lang w:val="en-US" w:eastAsia="en-US"/>
        </w:rPr>
        <w:t>here</w:t>
      </w:r>
      <w:proofErr w:type="gramEnd"/>
      <w:r>
        <w:rPr>
          <w:rFonts w:ascii="Arial" w:eastAsia="Arial" w:hAnsi="Arial" w:cs="Arial"/>
          <w:color w:val="000000"/>
          <w:lang w:val="en-US" w:eastAsia="en-US"/>
        </w:rPr>
        <w:t xml:space="preserve"> we see that they are trying to visualize how such biologicla strategy can be applied as a design strategy)</w:t>
      </w:r>
    </w:p>
    <w:p w14:paraId="7FD10032" w14:textId="0A4F52CD" w:rsidR="00D67558" w:rsidRDefault="00A1705C">
      <w:pPr>
        <w:spacing w:before="240" w:after="240" w:line="240" w:lineRule="auto"/>
      </w:pPr>
      <w:r>
        <w:rPr>
          <w:rFonts w:ascii="Arial" w:eastAsia="Arial" w:hAnsi="Arial" w:cs="Arial"/>
          <w:color w:val="000000"/>
          <w:lang w:val="en-US" w:eastAsia="en-US"/>
        </w:rPr>
        <w:t>T: I don’t know, have a think!</w:t>
      </w:r>
    </w:p>
    <w:p w14:paraId="10017E39" w14:textId="77777777" w:rsidR="00D67558" w:rsidRDefault="00000000">
      <w:pPr>
        <w:spacing w:before="240" w:after="240" w:line="240" w:lineRule="auto"/>
      </w:pPr>
      <w:r>
        <w:rPr>
          <w:rFonts w:ascii="Arial" w:eastAsia="Arial" w:hAnsi="Arial" w:cs="Arial"/>
          <w:color w:val="000000"/>
          <w:lang w:val="en-US" w:eastAsia="en-US"/>
        </w:rPr>
        <w:t>S5: okay what can we do when it’s wet… we got the hardest one!</w:t>
      </w:r>
    </w:p>
    <w:p w14:paraId="24540515" w14:textId="77777777" w:rsidR="00D67558" w:rsidRDefault="00000000">
      <w:pPr>
        <w:spacing w:before="240" w:after="240" w:line="240" w:lineRule="auto"/>
      </w:pPr>
      <w:r>
        <w:rPr>
          <w:rFonts w:ascii="Arial" w:eastAsia="Arial" w:hAnsi="Arial" w:cs="Arial"/>
          <w:color w:val="000000"/>
          <w:lang w:val="en-US" w:eastAsia="en-US"/>
        </w:rPr>
        <w:t xml:space="preserve">… </w:t>
      </w:r>
    </w:p>
    <w:p w14:paraId="4653CF32" w14:textId="3F885585" w:rsidR="00D67558" w:rsidRDefault="00A1705C">
      <w:pPr>
        <w:spacing w:before="240" w:after="240" w:line="240" w:lineRule="auto"/>
      </w:pPr>
      <w:r>
        <w:rPr>
          <w:rFonts w:ascii="Arial" w:eastAsia="Arial" w:hAnsi="Arial" w:cs="Arial"/>
          <w:color w:val="000000"/>
          <w:lang w:val="en-US" w:eastAsia="en-US"/>
        </w:rPr>
        <w:t xml:space="preserve">T: I need your full </w:t>
      </w:r>
      <w:proofErr w:type="gramStart"/>
      <w:r>
        <w:rPr>
          <w:rFonts w:ascii="Arial" w:eastAsia="Arial" w:hAnsi="Arial" w:cs="Arial"/>
          <w:color w:val="000000"/>
          <w:lang w:val="en-US" w:eastAsia="en-US"/>
        </w:rPr>
        <w:t>attention,  it’s</w:t>
      </w:r>
      <w:proofErr w:type="gramEnd"/>
      <w:r>
        <w:rPr>
          <w:rFonts w:ascii="Arial" w:eastAsia="Arial" w:hAnsi="Arial" w:cs="Arial"/>
          <w:color w:val="000000"/>
          <w:lang w:val="en-US" w:eastAsia="en-US"/>
        </w:rPr>
        <w:t xml:space="preserve"> decision-making time my friend, we are gonna give you this sheet…</w:t>
      </w:r>
    </w:p>
    <w:p w14:paraId="18407F78" w14:textId="77777777" w:rsidR="00D67558" w:rsidRDefault="00000000">
      <w:pPr>
        <w:spacing w:before="240" w:after="240" w:line="240" w:lineRule="auto"/>
      </w:pPr>
      <w:r>
        <w:rPr>
          <w:rFonts w:ascii="Arial" w:eastAsia="Arial" w:hAnsi="Arial" w:cs="Arial"/>
          <w:color w:val="000000"/>
          <w:lang w:val="en-US" w:eastAsia="en-US"/>
        </w:rPr>
        <w:t xml:space="preserve">S1: I think that here, our first one, uses the spiral tree thing, so when the wind comes in, it makes it rotate and create energy, so I think the first one, I don’t think it fits the design </w:t>
      </w:r>
      <w:proofErr w:type="gramStart"/>
      <w:r>
        <w:rPr>
          <w:rFonts w:ascii="Arial" w:eastAsia="Arial" w:hAnsi="Arial" w:cs="Arial"/>
          <w:color w:val="000000"/>
          <w:lang w:val="en-US" w:eastAsia="en-US"/>
        </w:rPr>
        <w:t>challenge</w:t>
      </w:r>
      <w:proofErr w:type="gramEnd"/>
      <w:r>
        <w:rPr>
          <w:rFonts w:ascii="Arial" w:eastAsia="Arial" w:hAnsi="Arial" w:cs="Arial"/>
          <w:color w:val="000000"/>
          <w:lang w:val="en-US" w:eastAsia="en-US"/>
        </w:rPr>
        <w:t xml:space="preserve"> but I think it’s biomimicry</w:t>
      </w:r>
    </w:p>
    <w:p w14:paraId="7D66CAF3" w14:textId="49C19AD2" w:rsidR="00D67558" w:rsidRDefault="00A1705C">
      <w:pPr>
        <w:spacing w:before="240" w:after="240" w:line="240" w:lineRule="auto"/>
      </w:pPr>
      <w:r>
        <w:rPr>
          <w:rFonts w:ascii="Arial" w:eastAsia="Arial" w:hAnsi="Arial" w:cs="Arial"/>
          <w:color w:val="000000"/>
          <w:lang w:val="en-US" w:eastAsia="en-US"/>
        </w:rPr>
        <w:t xml:space="preserve">T: good then put it there </w:t>
      </w:r>
    </w:p>
    <w:p w14:paraId="6B84BA7F" w14:textId="77777777" w:rsidR="00D67558" w:rsidRDefault="00000000">
      <w:pPr>
        <w:spacing w:before="240" w:after="240" w:line="240" w:lineRule="auto"/>
      </w:pPr>
      <w:r>
        <w:rPr>
          <w:rFonts w:ascii="Arial" w:eastAsia="Arial" w:hAnsi="Arial" w:cs="Arial"/>
          <w:color w:val="000000"/>
          <w:lang w:val="en-US" w:eastAsia="en-US"/>
        </w:rPr>
        <w:t xml:space="preserve">S1: okay, this is </w:t>
      </w:r>
      <w:proofErr w:type="gramStart"/>
      <w:r>
        <w:rPr>
          <w:rFonts w:ascii="Arial" w:eastAsia="Arial" w:hAnsi="Arial" w:cs="Arial"/>
          <w:color w:val="000000"/>
          <w:lang w:val="en-US" w:eastAsia="en-US"/>
        </w:rPr>
        <w:t>spin</w:t>
      </w:r>
      <w:proofErr w:type="gramEnd"/>
      <w:r>
        <w:rPr>
          <w:rFonts w:ascii="Arial" w:eastAsia="Arial" w:hAnsi="Arial" w:cs="Arial"/>
          <w:color w:val="000000"/>
          <w:lang w:val="en-US" w:eastAsia="en-US"/>
        </w:rPr>
        <w:t xml:space="preserve"> sun tree, okay so the wind hits and the spin sun tree generates energy, it does it 24/7 so if no one is there the energy goes to the power box there. Spin sun tree, ten out of ten </w:t>
      </w:r>
      <w:proofErr w:type="gramStart"/>
      <w:r>
        <w:rPr>
          <w:rFonts w:ascii="Arial" w:eastAsia="Arial" w:hAnsi="Arial" w:cs="Arial"/>
          <w:color w:val="000000"/>
          <w:lang w:val="en-US" w:eastAsia="en-US"/>
        </w:rPr>
        <w:t>name</w:t>
      </w:r>
      <w:proofErr w:type="gramEnd"/>
      <w:r>
        <w:rPr>
          <w:rFonts w:ascii="Arial" w:eastAsia="Arial" w:hAnsi="Arial" w:cs="Arial"/>
          <w:color w:val="000000"/>
          <w:lang w:val="en-US" w:eastAsia="en-US"/>
        </w:rPr>
        <w:t xml:space="preserve"> </w:t>
      </w:r>
    </w:p>
    <w:p w14:paraId="5DF37B78" w14:textId="4C78B2BF" w:rsidR="00D67558" w:rsidRDefault="00A1705C">
      <w:pPr>
        <w:spacing w:before="240" w:after="240" w:line="240" w:lineRule="auto"/>
      </w:pPr>
      <w:r>
        <w:rPr>
          <w:rFonts w:ascii="Arial" w:eastAsia="Arial" w:hAnsi="Arial" w:cs="Arial"/>
          <w:color w:val="000000"/>
          <w:lang w:val="en-US" w:eastAsia="en-US"/>
        </w:rPr>
        <w:lastRenderedPageBreak/>
        <w:t xml:space="preserve">T: what’s your number three then </w:t>
      </w:r>
    </w:p>
    <w:p w14:paraId="60D482A2" w14:textId="77777777" w:rsidR="00D67558" w:rsidRDefault="00000000">
      <w:pPr>
        <w:spacing w:before="240" w:after="240" w:line="240" w:lineRule="auto"/>
      </w:pPr>
      <w:r>
        <w:rPr>
          <w:rFonts w:ascii="Arial" w:eastAsia="Arial" w:hAnsi="Arial" w:cs="Arial"/>
          <w:color w:val="000000"/>
          <w:lang w:val="en-US" w:eastAsia="en-US"/>
        </w:rPr>
        <w:t xml:space="preserve">S1: it’s a tent, and it draws the wind and redistribute the wind energy, it’s for campers to sleep in and so while they are sleeping, the wind won’t go </w:t>
      </w:r>
      <w:proofErr w:type="gramStart"/>
      <w:r>
        <w:rPr>
          <w:rFonts w:ascii="Arial" w:eastAsia="Arial" w:hAnsi="Arial" w:cs="Arial"/>
          <w:color w:val="000000"/>
          <w:lang w:val="en-US" w:eastAsia="en-US"/>
        </w:rPr>
        <w:t>crazy</w:t>
      </w:r>
      <w:proofErr w:type="gramEnd"/>
      <w:r>
        <w:rPr>
          <w:rFonts w:ascii="Arial" w:eastAsia="Arial" w:hAnsi="Arial" w:cs="Arial"/>
          <w:color w:val="000000"/>
          <w:lang w:val="en-US" w:eastAsia="en-US"/>
        </w:rPr>
        <w:t xml:space="preserve"> </w:t>
      </w:r>
    </w:p>
    <w:p w14:paraId="53A46B19" w14:textId="14C03FF4" w:rsidR="00D67558" w:rsidRDefault="00A1705C">
      <w:pPr>
        <w:spacing w:before="240" w:after="240" w:line="240" w:lineRule="auto"/>
      </w:pPr>
      <w:r>
        <w:rPr>
          <w:rFonts w:ascii="Arial" w:eastAsia="Arial" w:hAnsi="Arial" w:cs="Arial"/>
          <w:color w:val="000000"/>
          <w:lang w:val="en-US" w:eastAsia="en-US"/>
        </w:rPr>
        <w:t xml:space="preserve">T: okay so is it wind resistant, and water resistant? </w:t>
      </w:r>
    </w:p>
    <w:p w14:paraId="4E2004E7" w14:textId="54D63B53" w:rsidR="00D67558" w:rsidRDefault="00000000">
      <w:pPr>
        <w:spacing w:before="240" w:after="240" w:line="240" w:lineRule="auto"/>
      </w:pPr>
      <w:r>
        <w:rPr>
          <w:rFonts w:ascii="Arial" w:eastAsia="Arial" w:hAnsi="Arial" w:cs="Arial"/>
          <w:color w:val="000000"/>
          <w:lang w:val="en-US" w:eastAsia="en-US"/>
        </w:rPr>
        <w:t xml:space="preserve">S1: it’s not water resistant, but it’s wind </w:t>
      </w:r>
      <w:proofErr w:type="gramStart"/>
      <w:r>
        <w:rPr>
          <w:rFonts w:ascii="Arial" w:eastAsia="Arial" w:hAnsi="Arial" w:cs="Arial"/>
          <w:color w:val="000000"/>
          <w:lang w:val="en-US" w:eastAsia="en-US"/>
        </w:rPr>
        <w:t>resistant</w:t>
      </w:r>
      <w:proofErr w:type="gramEnd"/>
      <w:r>
        <w:rPr>
          <w:rFonts w:ascii="Arial" w:eastAsia="Arial" w:hAnsi="Arial" w:cs="Arial"/>
          <w:color w:val="000000"/>
          <w:lang w:val="en-US" w:eastAsia="en-US"/>
        </w:rPr>
        <w:t xml:space="preserve"> </w:t>
      </w:r>
    </w:p>
    <w:p w14:paraId="3D68E577" w14:textId="77777777" w:rsidR="00D67558" w:rsidRDefault="00000000">
      <w:pPr>
        <w:spacing w:before="240" w:after="240" w:line="240" w:lineRule="auto"/>
      </w:pPr>
      <w:r>
        <w:rPr>
          <w:rFonts w:ascii="Arial" w:eastAsia="Arial" w:hAnsi="Arial" w:cs="Arial"/>
          <w:b/>
          <w:bCs/>
          <w:color w:val="000000"/>
          <w:lang w:val="en-US" w:eastAsia="en-US"/>
        </w:rPr>
        <w:t xml:space="preserve">Voice recorder 3 35 min- deciding on inspiration from nature and idea </w:t>
      </w:r>
      <w:proofErr w:type="gramStart"/>
      <w:r>
        <w:rPr>
          <w:rFonts w:ascii="Arial" w:eastAsia="Arial" w:hAnsi="Arial" w:cs="Arial"/>
          <w:b/>
          <w:bCs/>
          <w:color w:val="000000"/>
          <w:lang w:val="en-US" w:eastAsia="en-US"/>
        </w:rPr>
        <w:t>brainstorm</w:t>
      </w:r>
      <w:proofErr w:type="gramEnd"/>
      <w:r>
        <w:rPr>
          <w:rFonts w:ascii="Arial" w:eastAsia="Arial" w:hAnsi="Arial" w:cs="Arial"/>
          <w:b/>
          <w:bCs/>
          <w:color w:val="000000"/>
          <w:lang w:val="en-US" w:eastAsia="en-US"/>
        </w:rPr>
        <w:t xml:space="preserve"> </w:t>
      </w:r>
    </w:p>
    <w:p w14:paraId="7C37CE02" w14:textId="06109988" w:rsidR="00D67558" w:rsidRDefault="00A1705C">
      <w:pPr>
        <w:spacing w:before="240" w:after="240" w:line="240" w:lineRule="auto"/>
      </w:pPr>
      <w:r>
        <w:rPr>
          <w:rFonts w:ascii="Arial" w:eastAsia="Arial" w:hAnsi="Arial" w:cs="Arial"/>
          <w:color w:val="000000"/>
          <w:lang w:val="en-US" w:eastAsia="en-US"/>
        </w:rPr>
        <w:t xml:space="preserve">T: okay, now that you have a bit of research on the traits of the nature things you choose, please try to sketch four things, four solutions, that you can… I will pull up the design challenge again, you have ten minutes to do it, so you have like 2 minutes per idea, I will start the clock </w:t>
      </w:r>
      <w:proofErr w:type="gramStart"/>
      <w:r>
        <w:rPr>
          <w:rFonts w:ascii="Arial" w:eastAsia="Arial" w:hAnsi="Arial" w:cs="Arial"/>
          <w:color w:val="000000"/>
          <w:lang w:val="en-US" w:eastAsia="en-US"/>
        </w:rPr>
        <w:t>now</w:t>
      </w:r>
      <w:proofErr w:type="gramEnd"/>
      <w:r>
        <w:rPr>
          <w:rFonts w:ascii="Arial" w:eastAsia="Arial" w:hAnsi="Arial" w:cs="Arial"/>
          <w:color w:val="000000"/>
          <w:lang w:val="en-US" w:eastAsia="en-US"/>
        </w:rPr>
        <w:t xml:space="preserve"> </w:t>
      </w:r>
    </w:p>
    <w:p w14:paraId="03E72362" w14:textId="77777777" w:rsidR="00D67558" w:rsidRDefault="00000000">
      <w:pPr>
        <w:spacing w:before="240" w:after="240" w:line="240" w:lineRule="auto"/>
      </w:pPr>
      <w:r>
        <w:rPr>
          <w:rFonts w:ascii="Arial" w:eastAsia="Arial" w:hAnsi="Arial" w:cs="Arial"/>
          <w:color w:val="000000"/>
          <w:lang w:val="en-US" w:eastAsia="en-US"/>
        </w:rPr>
        <w:t xml:space="preserve">S14: okay lets first do the one we just came up with </w:t>
      </w:r>
    </w:p>
    <w:p w14:paraId="5545156E" w14:textId="77777777" w:rsidR="00D67558" w:rsidRDefault="00000000">
      <w:pPr>
        <w:spacing w:before="240" w:after="240" w:line="240" w:lineRule="auto"/>
      </w:pPr>
      <w:r>
        <w:rPr>
          <w:rFonts w:ascii="Arial" w:eastAsia="Arial" w:hAnsi="Arial" w:cs="Arial"/>
          <w:color w:val="000000"/>
          <w:lang w:val="en-US" w:eastAsia="en-US"/>
        </w:rPr>
        <w:t xml:space="preserve">S15: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 xml:space="preserve"> fur…</w:t>
      </w:r>
    </w:p>
    <w:p w14:paraId="56540AF4" w14:textId="77777777" w:rsidR="00D67558" w:rsidRDefault="00000000">
      <w:pPr>
        <w:spacing w:before="240" w:after="240" w:line="240" w:lineRule="auto"/>
      </w:pPr>
      <w:r>
        <w:rPr>
          <w:rFonts w:ascii="Arial" w:eastAsia="Arial" w:hAnsi="Arial" w:cs="Arial"/>
          <w:color w:val="000000"/>
          <w:lang w:val="en-US" w:eastAsia="en-US"/>
        </w:rPr>
        <w:t xml:space="preserve">S14: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 xml:space="preserve"> fur? Fur is not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w:t>
      </w:r>
    </w:p>
    <w:p w14:paraId="7135255A" w14:textId="77777777" w:rsidR="00D67558" w:rsidRDefault="00000000">
      <w:pPr>
        <w:spacing w:before="240" w:after="240" w:line="240" w:lineRule="auto"/>
      </w:pPr>
      <w:r>
        <w:rPr>
          <w:rFonts w:ascii="Arial" w:eastAsia="Arial" w:hAnsi="Arial" w:cs="Arial"/>
          <w:color w:val="000000"/>
          <w:lang w:val="en-US" w:eastAsia="en-US"/>
        </w:rPr>
        <w:t xml:space="preserve">S15: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we can make one </w:t>
      </w:r>
    </w:p>
    <w:p w14:paraId="1EE6F16C" w14:textId="77777777" w:rsidR="00D67558" w:rsidRDefault="00000000">
      <w:pPr>
        <w:spacing w:before="240" w:after="240" w:line="240" w:lineRule="auto"/>
      </w:pPr>
      <w:r>
        <w:rPr>
          <w:rFonts w:ascii="Arial" w:eastAsia="Arial" w:hAnsi="Arial" w:cs="Arial"/>
          <w:color w:val="000000"/>
          <w:lang w:val="en-US" w:eastAsia="en-US"/>
        </w:rPr>
        <w:t xml:space="preserve">S1: well but then that’s not using the </w:t>
      </w:r>
      <w:proofErr w:type="gramStart"/>
      <w:r>
        <w:rPr>
          <w:rFonts w:ascii="Arial" w:eastAsia="Arial" w:hAnsi="Arial" w:cs="Arial"/>
          <w:color w:val="000000"/>
          <w:lang w:val="en-US" w:eastAsia="en-US"/>
        </w:rPr>
        <w:t>idea</w:t>
      </w:r>
      <w:proofErr w:type="gramEnd"/>
      <w:r>
        <w:rPr>
          <w:rFonts w:ascii="Arial" w:eastAsia="Arial" w:hAnsi="Arial" w:cs="Arial"/>
          <w:color w:val="000000"/>
          <w:lang w:val="en-US" w:eastAsia="en-US"/>
        </w:rPr>
        <w:t xml:space="preserve"> </w:t>
      </w:r>
    </w:p>
    <w:p w14:paraId="1CC87C27" w14:textId="77777777" w:rsidR="00D67558" w:rsidRDefault="00000000">
      <w:pPr>
        <w:spacing w:before="240" w:after="240" w:line="240" w:lineRule="auto"/>
      </w:pPr>
      <w:r>
        <w:rPr>
          <w:rFonts w:ascii="Arial" w:eastAsia="Arial" w:hAnsi="Arial" w:cs="Arial"/>
          <w:color w:val="000000"/>
          <w:lang w:val="en-US" w:eastAsia="en-US"/>
        </w:rPr>
        <w:t xml:space="preserve">S15: no but we are using it with another </w:t>
      </w:r>
      <w:proofErr w:type="gramStart"/>
      <w:r>
        <w:rPr>
          <w:rFonts w:ascii="Arial" w:eastAsia="Arial" w:hAnsi="Arial" w:cs="Arial"/>
          <w:color w:val="000000"/>
          <w:lang w:val="en-US" w:eastAsia="en-US"/>
        </w:rPr>
        <w:t>idea</w:t>
      </w:r>
      <w:proofErr w:type="gramEnd"/>
      <w:r>
        <w:rPr>
          <w:rFonts w:ascii="Arial" w:eastAsia="Arial" w:hAnsi="Arial" w:cs="Arial"/>
          <w:color w:val="000000"/>
          <w:lang w:val="en-US" w:eastAsia="en-US"/>
        </w:rPr>
        <w:t xml:space="preserve"> </w:t>
      </w:r>
    </w:p>
    <w:p w14:paraId="524F9552" w14:textId="77777777" w:rsidR="00D67558" w:rsidRDefault="00000000">
      <w:pPr>
        <w:spacing w:before="240" w:after="240" w:line="240" w:lineRule="auto"/>
      </w:pPr>
      <w:r>
        <w:rPr>
          <w:rFonts w:ascii="Arial" w:eastAsia="Arial" w:hAnsi="Arial" w:cs="Arial"/>
          <w:color w:val="000000"/>
          <w:lang w:val="en-US" w:eastAsia="en-US"/>
        </w:rPr>
        <w:t xml:space="preserve">S1: you can have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 xml:space="preserve"> skin but </w:t>
      </w:r>
    </w:p>
    <w:p w14:paraId="52204A9F" w14:textId="77777777" w:rsidR="00D67558" w:rsidRDefault="00000000">
      <w:pPr>
        <w:spacing w:before="240" w:after="240" w:line="240" w:lineRule="auto"/>
      </w:pPr>
      <w:r>
        <w:rPr>
          <w:rFonts w:ascii="Arial" w:eastAsia="Arial" w:hAnsi="Arial" w:cs="Arial"/>
          <w:color w:val="000000"/>
          <w:lang w:val="en-US" w:eastAsia="en-US"/>
        </w:rPr>
        <w:t xml:space="preserve">S14: Ms, can we use fur, so basically, is it possible to get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 xml:space="preserve"> fur and to put it on like the out layer of the tent</w:t>
      </w:r>
    </w:p>
    <w:p w14:paraId="3BDB9BD1" w14:textId="06709E32" w:rsidR="00D67558" w:rsidRDefault="00A1705C">
      <w:pPr>
        <w:spacing w:before="240" w:after="240" w:line="240" w:lineRule="auto"/>
      </w:pPr>
      <w:r>
        <w:rPr>
          <w:rFonts w:ascii="Arial" w:eastAsia="Arial" w:hAnsi="Arial" w:cs="Arial"/>
          <w:color w:val="000000"/>
          <w:lang w:val="en-US" w:eastAsia="en-US"/>
        </w:rPr>
        <w:t xml:space="preserve">T: how </w:t>
      </w:r>
    </w:p>
    <w:p w14:paraId="72F56389" w14:textId="77777777" w:rsidR="00D67558" w:rsidRDefault="00000000">
      <w:pPr>
        <w:spacing w:before="240" w:after="240" w:line="240" w:lineRule="auto"/>
      </w:pPr>
      <w:r>
        <w:rPr>
          <w:rFonts w:ascii="Arial" w:eastAsia="Arial" w:hAnsi="Arial" w:cs="Arial"/>
          <w:color w:val="000000"/>
          <w:lang w:val="en-US" w:eastAsia="en-US"/>
        </w:rPr>
        <w:t xml:space="preserve">S14: if there is a way, we just like we stick it on, and we put some fabric under… </w:t>
      </w:r>
    </w:p>
    <w:p w14:paraId="4AF86AF7" w14:textId="77777777" w:rsidR="00D67558" w:rsidRDefault="00000000">
      <w:pPr>
        <w:spacing w:before="240" w:after="240" w:line="240" w:lineRule="auto"/>
      </w:pPr>
      <w:r>
        <w:rPr>
          <w:rFonts w:ascii="Arial" w:eastAsia="Arial" w:hAnsi="Arial" w:cs="Arial"/>
          <w:color w:val="000000"/>
          <w:lang w:val="en-US" w:eastAsia="en-US"/>
        </w:rPr>
        <w:t xml:space="preserve">… </w:t>
      </w:r>
    </w:p>
    <w:p w14:paraId="372C6AA9" w14:textId="04E78ADC" w:rsidR="00D67558" w:rsidRDefault="00A1705C">
      <w:pPr>
        <w:spacing w:before="240" w:after="240" w:line="240" w:lineRule="auto"/>
      </w:pPr>
      <w:r>
        <w:rPr>
          <w:rFonts w:ascii="Arial" w:eastAsia="Arial" w:hAnsi="Arial" w:cs="Arial"/>
          <w:color w:val="000000"/>
          <w:lang w:val="en-US" w:eastAsia="en-US"/>
        </w:rPr>
        <w:t xml:space="preserve">T: time for the second idea, try to think of something opposite… 2 minutes </w:t>
      </w:r>
    </w:p>
    <w:p w14:paraId="3E04A292" w14:textId="77777777" w:rsidR="00D67558" w:rsidRDefault="00000000">
      <w:pPr>
        <w:spacing w:before="240" w:after="240" w:line="240" w:lineRule="auto"/>
      </w:pPr>
      <w:r>
        <w:rPr>
          <w:rFonts w:ascii="Arial" w:eastAsia="Arial" w:hAnsi="Arial" w:cs="Arial"/>
          <w:color w:val="000000"/>
          <w:lang w:val="en-US" w:eastAsia="en-US"/>
        </w:rPr>
        <w:t xml:space="preserve">… </w:t>
      </w:r>
    </w:p>
    <w:p w14:paraId="52DD9853" w14:textId="77777777" w:rsidR="00D67558" w:rsidRDefault="00000000">
      <w:pPr>
        <w:spacing w:before="240" w:after="240" w:line="240" w:lineRule="auto"/>
      </w:pPr>
      <w:r>
        <w:rPr>
          <w:rFonts w:ascii="Arial" w:eastAsia="Arial" w:hAnsi="Arial" w:cs="Arial"/>
          <w:color w:val="000000"/>
          <w:lang w:val="en-US" w:eastAsia="en-US"/>
        </w:rPr>
        <w:t xml:space="preserve">S15: and then we need some sticks to make it stand up… and that would be pretty </w:t>
      </w:r>
      <w:proofErr w:type="gramStart"/>
      <w:r>
        <w:rPr>
          <w:rFonts w:ascii="Arial" w:eastAsia="Arial" w:hAnsi="Arial" w:cs="Arial"/>
          <w:color w:val="000000"/>
          <w:lang w:val="en-US" w:eastAsia="en-US"/>
        </w:rPr>
        <w:t>comfortable</w:t>
      </w:r>
      <w:proofErr w:type="gramEnd"/>
      <w:r>
        <w:rPr>
          <w:rFonts w:ascii="Arial" w:eastAsia="Arial" w:hAnsi="Arial" w:cs="Arial"/>
          <w:color w:val="000000"/>
          <w:lang w:val="en-US" w:eastAsia="en-US"/>
        </w:rPr>
        <w:t xml:space="preserve"> </w:t>
      </w:r>
    </w:p>
    <w:p w14:paraId="1A298777" w14:textId="77777777" w:rsidR="00D67558" w:rsidRDefault="00000000">
      <w:pPr>
        <w:spacing w:before="240" w:after="240" w:line="240" w:lineRule="auto"/>
      </w:pPr>
      <w:r>
        <w:rPr>
          <w:rFonts w:ascii="Arial" w:eastAsia="Arial" w:hAnsi="Arial" w:cs="Arial"/>
          <w:color w:val="000000"/>
          <w:lang w:val="en-US" w:eastAsia="en-US"/>
        </w:rPr>
        <w:t xml:space="preserve">S14: how about we make one with like connect to the </w:t>
      </w:r>
      <w:proofErr w:type="gramStart"/>
      <w:r>
        <w:rPr>
          <w:rFonts w:ascii="Arial" w:eastAsia="Arial" w:hAnsi="Arial" w:cs="Arial"/>
          <w:color w:val="000000"/>
          <w:lang w:val="en-US" w:eastAsia="en-US"/>
        </w:rPr>
        <w:t>water</w:t>
      </w:r>
      <w:proofErr w:type="gramEnd"/>
    </w:p>
    <w:p w14:paraId="463E9581" w14:textId="77777777" w:rsidR="00D67558" w:rsidRDefault="00000000">
      <w:pPr>
        <w:spacing w:before="240" w:after="240" w:line="240" w:lineRule="auto"/>
      </w:pPr>
      <w:r>
        <w:rPr>
          <w:rFonts w:ascii="Arial" w:eastAsia="Arial" w:hAnsi="Arial" w:cs="Arial"/>
          <w:color w:val="000000"/>
          <w:lang w:val="en-US" w:eastAsia="en-US"/>
        </w:rPr>
        <w:t>S15 how</w:t>
      </w:r>
    </w:p>
    <w:p w14:paraId="69FA5552" w14:textId="77777777" w:rsidR="00D67558" w:rsidRDefault="00000000">
      <w:pPr>
        <w:spacing w:before="240" w:after="240" w:line="240" w:lineRule="auto"/>
      </w:pPr>
      <w:r>
        <w:rPr>
          <w:rFonts w:ascii="Arial" w:eastAsia="Arial" w:hAnsi="Arial" w:cs="Arial"/>
          <w:color w:val="000000"/>
          <w:lang w:val="en-US" w:eastAsia="en-US"/>
        </w:rPr>
        <w:t xml:space="preserve">S14: like you can have a tent inside a tent, </w:t>
      </w:r>
      <w:proofErr w:type="gramStart"/>
      <w:r>
        <w:rPr>
          <w:rFonts w:ascii="Arial" w:eastAsia="Arial" w:hAnsi="Arial" w:cs="Arial"/>
          <w:color w:val="000000"/>
          <w:lang w:val="en-US" w:eastAsia="en-US"/>
        </w:rPr>
        <w:t>nevermind</w:t>
      </w:r>
      <w:proofErr w:type="gramEnd"/>
      <w:r>
        <w:rPr>
          <w:rFonts w:ascii="Arial" w:eastAsia="Arial" w:hAnsi="Arial" w:cs="Arial"/>
          <w:color w:val="000000"/>
          <w:lang w:val="en-US" w:eastAsia="en-US"/>
        </w:rPr>
        <w:t xml:space="preserve"> </w:t>
      </w:r>
    </w:p>
    <w:p w14:paraId="43A8145D" w14:textId="77777777" w:rsidR="00D67558" w:rsidRDefault="00000000">
      <w:pPr>
        <w:spacing w:before="240" w:after="240" w:line="240" w:lineRule="auto"/>
      </w:pPr>
      <w:r>
        <w:rPr>
          <w:rFonts w:ascii="Arial" w:eastAsia="Arial" w:hAnsi="Arial" w:cs="Arial"/>
          <w:color w:val="000000"/>
          <w:lang w:val="en-US" w:eastAsia="en-US"/>
        </w:rPr>
        <w:t xml:space="preserve">S14: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the tent will be made fully out of fur, and with those stands just to make it stand </w:t>
      </w:r>
    </w:p>
    <w:p w14:paraId="22220B01" w14:textId="77777777" w:rsidR="00D67558" w:rsidRDefault="00000000">
      <w:pPr>
        <w:spacing w:before="240" w:after="240" w:line="240" w:lineRule="auto"/>
      </w:pPr>
      <w:r>
        <w:rPr>
          <w:rFonts w:ascii="Arial" w:eastAsia="Arial" w:hAnsi="Arial" w:cs="Arial"/>
          <w:color w:val="000000"/>
          <w:lang w:val="en-US" w:eastAsia="en-US"/>
        </w:rPr>
        <w:t xml:space="preserve">S14: shall we think of a soaking thing, just to expand our idea… </w:t>
      </w:r>
    </w:p>
    <w:p w14:paraId="0F0CE954" w14:textId="77777777" w:rsidR="00D67558" w:rsidRDefault="00000000">
      <w:pPr>
        <w:spacing w:before="240" w:after="240" w:line="240" w:lineRule="auto"/>
      </w:pPr>
      <w:r>
        <w:rPr>
          <w:rFonts w:ascii="Arial" w:eastAsia="Arial" w:hAnsi="Arial" w:cs="Arial"/>
          <w:color w:val="000000"/>
          <w:lang w:val="en-US" w:eastAsia="en-US"/>
        </w:rPr>
        <w:t xml:space="preserve">… </w:t>
      </w:r>
    </w:p>
    <w:p w14:paraId="7D5FE552" w14:textId="0197A12E" w:rsidR="00D67558" w:rsidRDefault="00A1705C">
      <w:pPr>
        <w:spacing w:before="240" w:after="240" w:line="240" w:lineRule="auto"/>
      </w:pPr>
      <w:r>
        <w:rPr>
          <w:rFonts w:ascii="Arial" w:eastAsia="Arial" w:hAnsi="Arial" w:cs="Arial"/>
          <w:color w:val="000000"/>
          <w:lang w:val="en-US" w:eastAsia="en-US"/>
        </w:rPr>
        <w:lastRenderedPageBreak/>
        <w:t xml:space="preserve">T: idea 3, go! try to think of something completely different, as crazy as possible </w:t>
      </w:r>
    </w:p>
    <w:p w14:paraId="62ED88A0" w14:textId="77777777" w:rsidR="00D67558" w:rsidRDefault="00000000">
      <w:pPr>
        <w:spacing w:before="240" w:after="240" w:line="240" w:lineRule="auto"/>
      </w:pPr>
      <w:r>
        <w:rPr>
          <w:rFonts w:ascii="Arial" w:eastAsia="Arial" w:hAnsi="Arial" w:cs="Arial"/>
          <w:color w:val="000000"/>
          <w:lang w:val="en-US" w:eastAsia="en-US"/>
        </w:rPr>
        <w:t>S14: okay more tents?</w:t>
      </w:r>
    </w:p>
    <w:p w14:paraId="4D9F5C7B" w14:textId="77777777" w:rsidR="00D67558" w:rsidRDefault="00000000">
      <w:pPr>
        <w:spacing w:before="240" w:after="240" w:line="240" w:lineRule="auto"/>
      </w:pPr>
      <w:r>
        <w:rPr>
          <w:rFonts w:ascii="Arial" w:eastAsia="Arial" w:hAnsi="Arial" w:cs="Arial"/>
          <w:color w:val="000000"/>
          <w:lang w:val="en-US" w:eastAsia="en-US"/>
        </w:rPr>
        <w:t xml:space="preserve">S15: </w:t>
      </w:r>
      <w:proofErr w:type="gramStart"/>
      <w:r>
        <w:rPr>
          <w:rFonts w:ascii="Arial" w:eastAsia="Arial" w:hAnsi="Arial" w:cs="Arial"/>
          <w:color w:val="000000"/>
          <w:lang w:val="en-US" w:eastAsia="en-US"/>
        </w:rPr>
        <w:t>no</w:t>
      </w:r>
      <w:proofErr w:type="gramEnd"/>
      <w:r>
        <w:rPr>
          <w:rFonts w:ascii="Arial" w:eastAsia="Arial" w:hAnsi="Arial" w:cs="Arial"/>
          <w:color w:val="000000"/>
          <w:lang w:val="en-US" w:eastAsia="en-US"/>
        </w:rPr>
        <w:t xml:space="preserve"> it’s like a soaking thing</w:t>
      </w:r>
    </w:p>
    <w:p w14:paraId="75ABCC46" w14:textId="2B985982"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This one needs</w:t>
      </w:r>
      <w:proofErr w:type="gramEnd"/>
      <w:r>
        <w:rPr>
          <w:rFonts w:ascii="Arial" w:eastAsia="Arial" w:hAnsi="Arial" w:cs="Arial"/>
          <w:color w:val="000000"/>
          <w:lang w:val="en-US" w:eastAsia="en-US"/>
        </w:rPr>
        <w:t xml:space="preserve"> to be as crazy as possible, what is it </w:t>
      </w:r>
    </w:p>
    <w:p w14:paraId="5AC8815B" w14:textId="77777777" w:rsidR="00D67558" w:rsidRDefault="00000000">
      <w:pPr>
        <w:spacing w:before="240" w:after="240" w:line="240" w:lineRule="auto"/>
      </w:pPr>
      <w:r>
        <w:rPr>
          <w:rFonts w:ascii="Arial" w:eastAsia="Arial" w:hAnsi="Arial" w:cs="Arial"/>
          <w:color w:val="000000"/>
          <w:lang w:val="en-US" w:eastAsia="en-US"/>
        </w:rPr>
        <w:t xml:space="preserve">S14: a ball of fur to soak up the </w:t>
      </w:r>
      <w:proofErr w:type="gramStart"/>
      <w:r>
        <w:rPr>
          <w:rFonts w:ascii="Arial" w:eastAsia="Arial" w:hAnsi="Arial" w:cs="Arial"/>
          <w:color w:val="000000"/>
          <w:lang w:val="en-US" w:eastAsia="en-US"/>
        </w:rPr>
        <w:t>water</w:t>
      </w:r>
      <w:proofErr w:type="gramEnd"/>
      <w:r>
        <w:rPr>
          <w:rFonts w:ascii="Arial" w:eastAsia="Arial" w:hAnsi="Arial" w:cs="Arial"/>
          <w:color w:val="000000"/>
          <w:lang w:val="en-US" w:eastAsia="en-US"/>
        </w:rPr>
        <w:t xml:space="preserve"> </w:t>
      </w:r>
    </w:p>
    <w:p w14:paraId="59175780" w14:textId="5AC11250" w:rsidR="00D67558" w:rsidRDefault="00A1705C">
      <w:pPr>
        <w:spacing w:before="240" w:after="240" w:line="240" w:lineRule="auto"/>
      </w:pPr>
      <w:r>
        <w:rPr>
          <w:rFonts w:ascii="Arial" w:eastAsia="Arial" w:hAnsi="Arial" w:cs="Arial"/>
          <w:color w:val="000000"/>
          <w:lang w:val="en-US" w:eastAsia="en-US"/>
        </w:rPr>
        <w:t>T: that’s crazy and i like it</w:t>
      </w:r>
    </w:p>
    <w:p w14:paraId="6F84A25D" w14:textId="5D8557EE" w:rsidR="00D67558" w:rsidRDefault="00A1705C">
      <w:pPr>
        <w:spacing w:before="240" w:after="240" w:line="240" w:lineRule="auto"/>
      </w:pPr>
      <w:r>
        <w:rPr>
          <w:rFonts w:ascii="Arial" w:eastAsia="Arial" w:hAnsi="Arial" w:cs="Arial"/>
          <w:color w:val="000000"/>
          <w:lang w:val="en-US" w:eastAsia="en-US"/>
        </w:rPr>
        <w:t>T: don’t make the same example, try to at least add a gadget to it, change something</w:t>
      </w:r>
    </w:p>
    <w:p w14:paraId="4E55B3F5" w14:textId="7B30711E" w:rsidR="00D67558" w:rsidRDefault="00A1705C">
      <w:pPr>
        <w:spacing w:before="240" w:after="240" w:line="240" w:lineRule="auto"/>
      </w:pPr>
      <w:r>
        <w:rPr>
          <w:rFonts w:ascii="Arial" w:eastAsia="Arial" w:hAnsi="Arial" w:cs="Arial"/>
          <w:color w:val="000000"/>
          <w:lang w:val="en-US" w:eastAsia="en-US"/>
        </w:rPr>
        <w:t xml:space="preserve">T: okay the last idea, it would be something people would like to buy </w:t>
      </w:r>
    </w:p>
    <w:p w14:paraId="48E5A6AE" w14:textId="77777777" w:rsidR="00D67558" w:rsidRDefault="00000000">
      <w:pPr>
        <w:spacing w:before="240" w:after="240" w:line="240" w:lineRule="auto"/>
      </w:pPr>
      <w:r>
        <w:rPr>
          <w:rFonts w:ascii="Arial" w:eastAsia="Arial" w:hAnsi="Arial" w:cs="Arial"/>
          <w:color w:val="000000"/>
          <w:lang w:val="en-US" w:eastAsia="en-US"/>
        </w:rPr>
        <w:t xml:space="preserve">S14: okay can we do just anything </w:t>
      </w:r>
    </w:p>
    <w:p w14:paraId="2D383189" w14:textId="77777777" w:rsidR="00D67558" w:rsidRDefault="00000000">
      <w:pPr>
        <w:spacing w:before="240" w:after="240" w:line="240" w:lineRule="auto"/>
      </w:pPr>
      <w:r>
        <w:rPr>
          <w:rFonts w:ascii="Arial" w:eastAsia="Arial" w:hAnsi="Arial" w:cs="Arial"/>
          <w:color w:val="000000"/>
          <w:lang w:val="en-US" w:eastAsia="en-US"/>
        </w:rPr>
        <w:t xml:space="preserve">S15: well just make something, and remember it doesn’t have to go inside the </w:t>
      </w:r>
      <w:proofErr w:type="gramStart"/>
      <w:r>
        <w:rPr>
          <w:rFonts w:ascii="Arial" w:eastAsia="Arial" w:hAnsi="Arial" w:cs="Arial"/>
          <w:color w:val="000000"/>
          <w:lang w:val="en-US" w:eastAsia="en-US"/>
        </w:rPr>
        <w:t>tent</w:t>
      </w:r>
      <w:proofErr w:type="gramEnd"/>
      <w:r>
        <w:rPr>
          <w:rFonts w:ascii="Arial" w:eastAsia="Arial" w:hAnsi="Arial" w:cs="Arial"/>
          <w:color w:val="000000"/>
          <w:lang w:val="en-US" w:eastAsia="en-US"/>
        </w:rPr>
        <w:t xml:space="preserve"> </w:t>
      </w:r>
    </w:p>
    <w:p w14:paraId="5FD123D1" w14:textId="77777777" w:rsidR="00D67558" w:rsidRDefault="00000000">
      <w:pPr>
        <w:spacing w:before="240" w:after="240" w:line="240" w:lineRule="auto"/>
      </w:pPr>
      <w:r>
        <w:rPr>
          <w:rFonts w:ascii="Arial" w:eastAsia="Arial" w:hAnsi="Arial" w:cs="Arial"/>
          <w:color w:val="000000"/>
          <w:lang w:val="en-US" w:eastAsia="en-US"/>
        </w:rPr>
        <w:t xml:space="preserve">S14: Im bad at this </w:t>
      </w:r>
    </w:p>
    <w:p w14:paraId="7557FAF7" w14:textId="55BE478D" w:rsidR="00D67558" w:rsidRDefault="00A1705C">
      <w:pPr>
        <w:spacing w:before="240" w:after="240" w:line="240" w:lineRule="auto"/>
      </w:pPr>
      <w:r>
        <w:rPr>
          <w:rFonts w:ascii="Arial" w:eastAsia="Arial" w:hAnsi="Arial" w:cs="Arial"/>
          <w:color w:val="000000"/>
          <w:lang w:val="en-US" w:eastAsia="en-US"/>
        </w:rPr>
        <w:t xml:space="preserve">T: what are you talking about you are super bright </w:t>
      </w:r>
    </w:p>
    <w:p w14:paraId="4B43C11A" w14:textId="77777777" w:rsidR="00D67558" w:rsidRDefault="00000000">
      <w:pPr>
        <w:spacing w:before="240" w:after="240" w:line="240" w:lineRule="auto"/>
      </w:pPr>
      <w:r>
        <w:rPr>
          <w:rFonts w:ascii="Arial" w:eastAsia="Arial" w:hAnsi="Arial" w:cs="Arial"/>
          <w:color w:val="000000"/>
          <w:lang w:val="en-US" w:eastAsia="en-US"/>
        </w:rPr>
        <w:t xml:space="preserve">S14: what about like a this covered by this, and you cover it and dig a little opening into like a stream, and it filters out any like </w:t>
      </w:r>
      <w:proofErr w:type="gramStart"/>
      <w:r>
        <w:rPr>
          <w:rFonts w:ascii="Arial" w:eastAsia="Arial" w:hAnsi="Arial" w:cs="Arial"/>
          <w:color w:val="000000"/>
          <w:lang w:val="en-US" w:eastAsia="en-US"/>
        </w:rPr>
        <w:t>dirt</w:t>
      </w:r>
      <w:proofErr w:type="gramEnd"/>
    </w:p>
    <w:p w14:paraId="0153E787" w14:textId="4A5CE43F" w:rsidR="00D67558" w:rsidRDefault="00A1705C">
      <w:pPr>
        <w:spacing w:before="240" w:after="240" w:line="240" w:lineRule="auto"/>
      </w:pPr>
      <w:r>
        <w:rPr>
          <w:rFonts w:ascii="Arial" w:eastAsia="Arial" w:hAnsi="Arial" w:cs="Arial"/>
          <w:color w:val="000000"/>
          <w:lang w:val="en-US" w:eastAsia="en-US"/>
        </w:rPr>
        <w:t>T: love it</w:t>
      </w:r>
    </w:p>
    <w:p w14:paraId="0AE5DACC" w14:textId="77777777" w:rsidR="00D67558" w:rsidRDefault="00000000">
      <w:pPr>
        <w:spacing w:before="240" w:after="240" w:line="240" w:lineRule="auto"/>
      </w:pPr>
      <w:r>
        <w:rPr>
          <w:rFonts w:ascii="Arial" w:eastAsia="Arial" w:hAnsi="Arial" w:cs="Arial"/>
          <w:color w:val="000000"/>
          <w:lang w:val="en-US" w:eastAsia="en-US"/>
        </w:rPr>
        <w:t xml:space="preserve">… </w:t>
      </w:r>
    </w:p>
    <w:p w14:paraId="2F0772CB" w14:textId="6F6771B6" w:rsidR="00D67558" w:rsidRDefault="00A1705C">
      <w:pPr>
        <w:spacing w:before="240" w:after="240" w:line="240" w:lineRule="auto"/>
      </w:pPr>
      <w:r>
        <w:rPr>
          <w:rFonts w:ascii="Arial" w:eastAsia="Arial" w:hAnsi="Arial" w:cs="Arial"/>
          <w:color w:val="000000"/>
          <w:lang w:val="en-US" w:eastAsia="en-US"/>
        </w:rPr>
        <w:t>T: okay</w:t>
      </w:r>
      <w:r w:rsidR="006304A7">
        <w:rPr>
          <w:rFonts w:ascii="Arial" w:eastAsia="Arial" w:hAnsi="Arial" w:cs="Arial"/>
          <w:color w:val="000000"/>
          <w:lang w:val="en-US" w:eastAsia="en-US"/>
        </w:rPr>
        <w:t xml:space="preserve">, I </w:t>
      </w:r>
      <w:r>
        <w:rPr>
          <w:rFonts w:ascii="Arial" w:eastAsia="Arial" w:hAnsi="Arial" w:cs="Arial"/>
          <w:color w:val="000000"/>
          <w:lang w:val="en-US" w:eastAsia="en-US"/>
        </w:rPr>
        <w:t xml:space="preserve">have to say that I’m super proud of you, you have come up with four different ideas in a very short amount of time. Now, it is decision time. Before the decision time i want you to stand up and stretch, and go around the table… </w:t>
      </w:r>
    </w:p>
    <w:p w14:paraId="4BCB9AF1" w14:textId="79EB7F36" w:rsidR="00D67558" w:rsidRDefault="00A1705C">
      <w:pPr>
        <w:spacing w:before="240" w:after="240" w:line="240" w:lineRule="auto"/>
      </w:pPr>
      <w:r>
        <w:rPr>
          <w:rFonts w:ascii="Arial" w:eastAsia="Arial" w:hAnsi="Arial" w:cs="Arial"/>
          <w:color w:val="000000"/>
          <w:lang w:val="en-US" w:eastAsia="en-US"/>
        </w:rPr>
        <w:t xml:space="preserve">T: I need your full </w:t>
      </w:r>
      <w:proofErr w:type="gramStart"/>
      <w:r>
        <w:rPr>
          <w:rFonts w:ascii="Arial" w:eastAsia="Arial" w:hAnsi="Arial" w:cs="Arial"/>
          <w:color w:val="000000"/>
          <w:lang w:val="en-US" w:eastAsia="en-US"/>
        </w:rPr>
        <w:t>attention,  it’s</w:t>
      </w:r>
      <w:proofErr w:type="gramEnd"/>
      <w:r>
        <w:rPr>
          <w:rFonts w:ascii="Arial" w:eastAsia="Arial" w:hAnsi="Arial" w:cs="Arial"/>
          <w:color w:val="000000"/>
          <w:lang w:val="en-US" w:eastAsia="en-US"/>
        </w:rPr>
        <w:t xml:space="preserve"> decision-making time my friend, we are gonna give you this sheet, (the choice box) it has four squares… who can tell me the design question in your own words, yes, so something for camping and inspired by nature. If you think that from your four designs, it doesn’t really fit the design question, and it’s not </w:t>
      </w:r>
      <w:proofErr w:type="gramStart"/>
      <w:r>
        <w:rPr>
          <w:rFonts w:ascii="Arial" w:eastAsia="Arial" w:hAnsi="Arial" w:cs="Arial"/>
          <w:color w:val="000000"/>
          <w:lang w:val="en-US" w:eastAsia="en-US"/>
        </w:rPr>
        <w:t>really original</w:t>
      </w:r>
      <w:proofErr w:type="gramEnd"/>
      <w:r>
        <w:rPr>
          <w:rFonts w:ascii="Arial" w:eastAsia="Arial" w:hAnsi="Arial" w:cs="Arial"/>
          <w:color w:val="000000"/>
          <w:lang w:val="en-US" w:eastAsia="en-US"/>
        </w:rPr>
        <w:t xml:space="preserve">, then you put the number of your design here. If you check your pages, you have four designs, 1, 2, 3, 4, and you can check your design, and you can give it a name also, if you think that umm it doesn’t really answer the design question, but it reflects biomimicry, then you put it here, because you are somehow inspired by nature inspired by the function of nature, and if you say, umm, it doesn’t really reflect biomimicry, but it does do something for the campers, then you put the number or the name here, and if you think, oh, it’s related to biomimicry and it helps to answer the design question, then it goes here. And this one here is going to be the winner.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 want you to be super critical now, these four ideas, give it a name, and decide one this page where it needs to go. Put your hand up if you understand what you need to do</w:t>
      </w:r>
      <w:proofErr w:type="gramStart"/>
      <w:r>
        <w:rPr>
          <w:rFonts w:ascii="Arial" w:eastAsia="Arial" w:hAnsi="Arial" w:cs="Arial"/>
          <w:color w:val="000000"/>
          <w:lang w:val="en-US" w:eastAsia="en-US"/>
        </w:rPr>
        <w:t>…..</w:t>
      </w:r>
      <w:proofErr w:type="gramEnd"/>
      <w:r w:rsidR="006304A7">
        <w:rPr>
          <w:rFonts w:ascii="Arial" w:eastAsia="Arial" w:hAnsi="Arial" w:cs="Arial"/>
          <w:color w:val="000000"/>
          <w:lang w:val="en-US" w:eastAsia="en-US"/>
        </w:rPr>
        <w:t xml:space="preserve"> </w:t>
      </w:r>
      <w:proofErr w:type="gramStart"/>
      <w:r w:rsidR="006304A7">
        <w:rPr>
          <w:rFonts w:ascii="Arial" w:eastAsia="Arial" w:hAnsi="Arial" w:cs="Arial"/>
          <w:color w:val="000000"/>
          <w:lang w:val="en-US" w:eastAsia="en-US"/>
        </w:rPr>
        <w:t>S11</w:t>
      </w:r>
      <w:proofErr w:type="gramEnd"/>
      <w:r>
        <w:rPr>
          <w:rFonts w:ascii="Arial" w:eastAsia="Arial" w:hAnsi="Arial" w:cs="Arial"/>
          <w:color w:val="000000"/>
          <w:lang w:val="en-US" w:eastAsia="en-US"/>
        </w:rPr>
        <w:t xml:space="preserve"> could you share what we have to do?</w:t>
      </w:r>
    </w:p>
    <w:p w14:paraId="5D03F2CB" w14:textId="77777777" w:rsidR="00D67558" w:rsidRDefault="00000000">
      <w:pPr>
        <w:spacing w:before="240" w:after="240" w:line="240" w:lineRule="auto"/>
      </w:pPr>
      <w:r>
        <w:rPr>
          <w:rFonts w:ascii="Arial" w:eastAsia="Arial" w:hAnsi="Arial" w:cs="Arial"/>
          <w:color w:val="000000"/>
          <w:lang w:val="en-US" w:eastAsia="en-US"/>
        </w:rPr>
        <w:t xml:space="preserve">S11: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you have numbered your four designs, and with your partner you pick like a design, and you put it in a box that you think it fits in, for example, fitting the design challenge but it does not reflect biomimicry yet, you could put it in that box there </w:t>
      </w:r>
    </w:p>
    <w:p w14:paraId="7B8632CE" w14:textId="72E938DC" w:rsidR="00D67558" w:rsidRDefault="00A1705C">
      <w:pPr>
        <w:spacing w:before="240" w:after="240" w:line="240" w:lineRule="auto"/>
      </w:pPr>
      <w:r>
        <w:rPr>
          <w:rFonts w:ascii="Arial" w:eastAsia="Arial" w:hAnsi="Arial" w:cs="Arial"/>
          <w:color w:val="000000"/>
          <w:lang w:val="en-US" w:eastAsia="en-US"/>
        </w:rPr>
        <w:t xml:space="preserve">T: yea okay, based on whether it’s related to biomimicry and whether it answers the design question, you are going to put it in this grid, and the one in this one is gonna be the winning design.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we are gonna pass it on, and you have ten minutes to do that </w:t>
      </w:r>
    </w:p>
    <w:p w14:paraId="6657F99A" w14:textId="77777777" w:rsidR="00D67558" w:rsidRDefault="00000000">
      <w:pPr>
        <w:spacing w:before="240" w:after="240" w:line="240" w:lineRule="auto"/>
      </w:pPr>
      <w:r>
        <w:rPr>
          <w:rFonts w:ascii="Arial" w:eastAsia="Arial" w:hAnsi="Arial" w:cs="Arial"/>
          <w:color w:val="000000"/>
          <w:lang w:val="en-US" w:eastAsia="en-US"/>
        </w:rPr>
        <w:lastRenderedPageBreak/>
        <w:t>S</w:t>
      </w:r>
      <w:proofErr w:type="gramStart"/>
      <w:r>
        <w:rPr>
          <w:rFonts w:ascii="Arial" w:eastAsia="Arial" w:hAnsi="Arial" w:cs="Arial"/>
          <w:color w:val="000000"/>
          <w:lang w:val="en-US" w:eastAsia="en-US"/>
        </w:rPr>
        <w:t>2:okay</w:t>
      </w:r>
      <w:proofErr w:type="gramEnd"/>
      <w:r>
        <w:rPr>
          <w:rFonts w:ascii="Arial" w:eastAsia="Arial" w:hAnsi="Arial" w:cs="Arial"/>
          <w:color w:val="000000"/>
          <w:lang w:val="en-US" w:eastAsia="en-US"/>
        </w:rPr>
        <w:t xml:space="preserve"> one and two keep the wind out and keep heat and sunlight in, well not the sun light in but it keeps the sun radiation inside, it brings the rain to one collection point and has ridges, so they are basically the same</w:t>
      </w:r>
    </w:p>
    <w:p w14:paraId="580F7105" w14:textId="77777777" w:rsidR="00D67558" w:rsidRDefault="00000000">
      <w:pPr>
        <w:spacing w:before="240" w:after="240" w:line="240" w:lineRule="auto"/>
      </w:pPr>
      <w:r>
        <w:rPr>
          <w:rFonts w:ascii="Arial" w:eastAsia="Arial" w:hAnsi="Arial" w:cs="Arial"/>
          <w:color w:val="000000"/>
          <w:lang w:val="en-US" w:eastAsia="en-US"/>
        </w:rPr>
        <w:t>S2: one is like somewhere here…</w:t>
      </w:r>
    </w:p>
    <w:p w14:paraId="636FB21E" w14:textId="77777777" w:rsidR="00D67558" w:rsidRDefault="00000000">
      <w:pPr>
        <w:spacing w:before="240" w:after="240" w:line="240" w:lineRule="auto"/>
      </w:pPr>
      <w:r>
        <w:rPr>
          <w:rFonts w:ascii="Arial" w:eastAsia="Arial" w:hAnsi="Arial" w:cs="Arial"/>
          <w:color w:val="000000"/>
          <w:lang w:val="en-US" w:eastAsia="en-US"/>
        </w:rPr>
        <w:t xml:space="preserve">S14: Okay </w:t>
      </w:r>
      <w:proofErr w:type="gramStart"/>
      <w:r>
        <w:rPr>
          <w:rFonts w:ascii="Arial" w:eastAsia="Arial" w:hAnsi="Arial" w:cs="Arial"/>
          <w:color w:val="000000"/>
          <w:lang w:val="en-US" w:eastAsia="en-US"/>
        </w:rPr>
        <w:t>lets’</w:t>
      </w:r>
      <w:proofErr w:type="gramEnd"/>
      <w:r>
        <w:rPr>
          <w:rFonts w:ascii="Arial" w:eastAsia="Arial" w:hAnsi="Arial" w:cs="Arial"/>
          <w:color w:val="000000"/>
          <w:lang w:val="en-US" w:eastAsia="en-US"/>
        </w:rPr>
        <w:t xml:space="preserve"> choose, which one do you think </w:t>
      </w:r>
    </w:p>
    <w:p w14:paraId="4F1118EA" w14:textId="77777777" w:rsidR="00D67558" w:rsidRDefault="00000000">
      <w:pPr>
        <w:spacing w:before="240" w:after="240" w:line="240" w:lineRule="auto"/>
      </w:pPr>
      <w:r>
        <w:rPr>
          <w:rFonts w:ascii="Arial" w:eastAsia="Arial" w:hAnsi="Arial" w:cs="Arial"/>
          <w:color w:val="000000"/>
          <w:lang w:val="en-US" w:eastAsia="en-US"/>
        </w:rPr>
        <w:t xml:space="preserve">S15: this one should go over </w:t>
      </w:r>
      <w:proofErr w:type="gramStart"/>
      <w:r>
        <w:rPr>
          <w:rFonts w:ascii="Arial" w:eastAsia="Arial" w:hAnsi="Arial" w:cs="Arial"/>
          <w:color w:val="000000"/>
          <w:lang w:val="en-US" w:eastAsia="en-US"/>
        </w:rPr>
        <w:t>there</w:t>
      </w:r>
      <w:proofErr w:type="gramEnd"/>
      <w:r>
        <w:rPr>
          <w:rFonts w:ascii="Arial" w:eastAsia="Arial" w:hAnsi="Arial" w:cs="Arial"/>
          <w:color w:val="000000"/>
          <w:lang w:val="en-US" w:eastAsia="en-US"/>
        </w:rPr>
        <w:t xml:space="preserve"> </w:t>
      </w:r>
    </w:p>
    <w:p w14:paraId="5DF5B80D" w14:textId="77777777" w:rsidR="00D67558" w:rsidRDefault="00000000">
      <w:pPr>
        <w:spacing w:before="240" w:after="240" w:line="240" w:lineRule="auto"/>
      </w:pPr>
      <w:r>
        <w:rPr>
          <w:rFonts w:ascii="Arial" w:eastAsia="Arial" w:hAnsi="Arial" w:cs="Arial"/>
          <w:color w:val="000000"/>
          <w:lang w:val="en-US" w:eastAsia="en-US"/>
        </w:rPr>
        <w:t>S14: which one?</w:t>
      </w:r>
    </w:p>
    <w:p w14:paraId="36A2ABE8" w14:textId="77777777" w:rsidR="00D67558" w:rsidRDefault="00000000">
      <w:pPr>
        <w:spacing w:before="240" w:after="240" w:line="240" w:lineRule="auto"/>
      </w:pPr>
      <w:r>
        <w:rPr>
          <w:rFonts w:ascii="Arial" w:eastAsia="Arial" w:hAnsi="Arial" w:cs="Arial"/>
          <w:color w:val="000000"/>
          <w:lang w:val="en-US" w:eastAsia="en-US"/>
        </w:rPr>
        <w:t xml:space="preserve">S15: nevermind I don’t </w:t>
      </w:r>
      <w:proofErr w:type="gramStart"/>
      <w:r>
        <w:rPr>
          <w:rFonts w:ascii="Arial" w:eastAsia="Arial" w:hAnsi="Arial" w:cs="Arial"/>
          <w:color w:val="000000"/>
          <w:lang w:val="en-US" w:eastAsia="en-US"/>
        </w:rPr>
        <w:t>know</w:t>
      </w:r>
      <w:proofErr w:type="gramEnd"/>
    </w:p>
    <w:p w14:paraId="19A9AD50" w14:textId="77777777" w:rsidR="00D67558" w:rsidRDefault="00000000">
      <w:pPr>
        <w:spacing w:before="240" w:after="240" w:line="240" w:lineRule="auto"/>
      </w:pPr>
      <w:r>
        <w:rPr>
          <w:rFonts w:ascii="Arial" w:eastAsia="Arial" w:hAnsi="Arial" w:cs="Arial"/>
          <w:color w:val="000000"/>
          <w:lang w:val="en-US" w:eastAsia="en-US"/>
        </w:rPr>
        <w:t xml:space="preserve">S2: okay this one reflects biomimicry, because it has these ridges when it’s trying to get like, sunlight, but when it gets a bit over windy, it deflects some wind and, so it’s like one out of those two aspects, so i think i will put it higher up, so somewhere </w:t>
      </w:r>
      <w:proofErr w:type="gramStart"/>
      <w:r>
        <w:rPr>
          <w:rFonts w:ascii="Arial" w:eastAsia="Arial" w:hAnsi="Arial" w:cs="Arial"/>
          <w:color w:val="000000"/>
          <w:lang w:val="en-US" w:eastAsia="en-US"/>
        </w:rPr>
        <w:t>here</w:t>
      </w:r>
      <w:proofErr w:type="gramEnd"/>
      <w:r>
        <w:rPr>
          <w:rFonts w:ascii="Arial" w:eastAsia="Arial" w:hAnsi="Arial" w:cs="Arial"/>
          <w:color w:val="000000"/>
          <w:lang w:val="en-US" w:eastAsia="en-US"/>
        </w:rPr>
        <w:t xml:space="preserve"> </w:t>
      </w:r>
    </w:p>
    <w:p w14:paraId="1D6A9B39" w14:textId="77777777" w:rsidR="00D67558" w:rsidRDefault="00000000">
      <w:pPr>
        <w:spacing w:before="240" w:after="240" w:line="240" w:lineRule="auto"/>
      </w:pPr>
      <w:r>
        <w:rPr>
          <w:rFonts w:ascii="Arial" w:eastAsia="Arial" w:hAnsi="Arial" w:cs="Arial"/>
          <w:color w:val="000000"/>
          <w:lang w:val="en-US" w:eastAsia="en-US"/>
        </w:rPr>
        <w:t>S4: so that one is better than this one?</w:t>
      </w:r>
    </w:p>
    <w:p w14:paraId="1DD1A649" w14:textId="77777777" w:rsidR="00D67558" w:rsidRDefault="00000000">
      <w:pPr>
        <w:spacing w:before="240" w:after="240" w:line="240" w:lineRule="auto"/>
      </w:pPr>
      <w:r>
        <w:rPr>
          <w:rFonts w:ascii="Arial" w:eastAsia="Arial" w:hAnsi="Arial" w:cs="Arial"/>
          <w:color w:val="000000"/>
          <w:lang w:val="en-US" w:eastAsia="en-US"/>
        </w:rPr>
        <w:t xml:space="preserve">S2: in my opinion yes </w:t>
      </w:r>
    </w:p>
    <w:p w14:paraId="0EE50A6D" w14:textId="77777777" w:rsidR="00D67558" w:rsidRDefault="00000000">
      <w:pPr>
        <w:spacing w:before="240" w:after="240" w:line="240" w:lineRule="auto"/>
      </w:pPr>
      <w:r>
        <w:rPr>
          <w:rFonts w:ascii="Arial" w:eastAsia="Arial" w:hAnsi="Arial" w:cs="Arial"/>
          <w:color w:val="000000"/>
          <w:lang w:val="en-US" w:eastAsia="en-US"/>
        </w:rPr>
        <w:t xml:space="preserve">S4: this one i think i will put it somewhere here because there’s already folding cups, it only reflects biomimicry because it’s foldable and sturdy, but like campers already have it, so I will put it </w:t>
      </w:r>
      <w:proofErr w:type="gramStart"/>
      <w:r>
        <w:rPr>
          <w:rFonts w:ascii="Arial" w:eastAsia="Arial" w:hAnsi="Arial" w:cs="Arial"/>
          <w:color w:val="000000"/>
          <w:lang w:val="en-US" w:eastAsia="en-US"/>
        </w:rPr>
        <w:t>here</w:t>
      </w:r>
      <w:proofErr w:type="gramEnd"/>
      <w:r>
        <w:rPr>
          <w:rFonts w:ascii="Arial" w:eastAsia="Arial" w:hAnsi="Arial" w:cs="Arial"/>
          <w:color w:val="000000"/>
          <w:lang w:val="en-US" w:eastAsia="en-US"/>
        </w:rPr>
        <w:t xml:space="preserve"> </w:t>
      </w:r>
    </w:p>
    <w:p w14:paraId="03CDAB27" w14:textId="77777777" w:rsidR="00D67558" w:rsidRDefault="00000000">
      <w:pPr>
        <w:spacing w:before="240" w:after="240" w:line="240" w:lineRule="auto"/>
      </w:pPr>
      <w:r>
        <w:rPr>
          <w:rFonts w:ascii="Arial" w:eastAsia="Arial" w:hAnsi="Arial" w:cs="Arial"/>
          <w:color w:val="000000"/>
          <w:lang w:val="en-US" w:eastAsia="en-US"/>
        </w:rPr>
        <w:t>S15: okay this one, not that fitting and it’s not biomimicry…</w:t>
      </w:r>
    </w:p>
    <w:p w14:paraId="042BA973" w14:textId="77777777" w:rsidR="00D67558" w:rsidRDefault="00000000">
      <w:pPr>
        <w:spacing w:before="240" w:after="240" w:line="240" w:lineRule="auto"/>
      </w:pPr>
      <w:r>
        <w:rPr>
          <w:rFonts w:ascii="Arial" w:eastAsia="Arial" w:hAnsi="Arial" w:cs="Arial"/>
          <w:color w:val="000000"/>
          <w:lang w:val="en-US" w:eastAsia="en-US"/>
        </w:rPr>
        <w:t xml:space="preserve">S2: yea okay it’s not very sturdy unless you pin it down, so i’m gonna say not the </w:t>
      </w:r>
      <w:proofErr w:type="gramStart"/>
      <w:r>
        <w:rPr>
          <w:rFonts w:ascii="Arial" w:eastAsia="Arial" w:hAnsi="Arial" w:cs="Arial"/>
          <w:color w:val="000000"/>
          <w:lang w:val="en-US" w:eastAsia="en-US"/>
        </w:rPr>
        <w:t>best</w:t>
      </w:r>
      <w:proofErr w:type="gramEnd"/>
      <w:r>
        <w:rPr>
          <w:rFonts w:ascii="Arial" w:eastAsia="Arial" w:hAnsi="Arial" w:cs="Arial"/>
          <w:color w:val="000000"/>
          <w:lang w:val="en-US" w:eastAsia="en-US"/>
        </w:rPr>
        <w:t xml:space="preserve"> </w:t>
      </w:r>
    </w:p>
    <w:p w14:paraId="1A104FAF" w14:textId="77777777" w:rsidR="00D67558" w:rsidRDefault="00000000">
      <w:pPr>
        <w:spacing w:before="240" w:after="240" w:line="240" w:lineRule="auto"/>
      </w:pPr>
      <w:r>
        <w:rPr>
          <w:rFonts w:ascii="Arial" w:eastAsia="Arial" w:hAnsi="Arial" w:cs="Arial"/>
          <w:color w:val="000000"/>
          <w:lang w:val="en-US" w:eastAsia="en-US"/>
        </w:rPr>
        <w:t xml:space="preserve">S15: what are we gonna call this… </w:t>
      </w:r>
    </w:p>
    <w:p w14:paraId="7ECDBB2C" w14:textId="77777777" w:rsidR="00D67558" w:rsidRDefault="00000000">
      <w:pPr>
        <w:spacing w:before="240" w:after="240" w:line="240" w:lineRule="auto"/>
      </w:pPr>
      <w:r>
        <w:rPr>
          <w:rFonts w:ascii="Arial" w:eastAsia="Arial" w:hAnsi="Arial" w:cs="Arial"/>
          <w:color w:val="000000"/>
          <w:lang w:val="en-US" w:eastAsia="en-US"/>
        </w:rPr>
        <w:t>S14: furry ball… water soaker</w:t>
      </w:r>
    </w:p>
    <w:p w14:paraId="35927594" w14:textId="77777777" w:rsidR="00D67558" w:rsidRDefault="00000000">
      <w:pPr>
        <w:spacing w:before="240" w:after="240" w:line="240" w:lineRule="auto"/>
      </w:pPr>
      <w:r>
        <w:rPr>
          <w:rFonts w:ascii="Arial" w:eastAsia="Arial" w:hAnsi="Arial" w:cs="Arial"/>
          <w:color w:val="000000"/>
          <w:lang w:val="en-US" w:eastAsia="en-US"/>
        </w:rPr>
        <w:t xml:space="preserve">S2: what is </w:t>
      </w:r>
      <w:proofErr w:type="gramStart"/>
      <w:r>
        <w:rPr>
          <w:rFonts w:ascii="Arial" w:eastAsia="Arial" w:hAnsi="Arial" w:cs="Arial"/>
          <w:color w:val="000000"/>
          <w:lang w:val="en-US" w:eastAsia="en-US"/>
        </w:rPr>
        <w:t>that</w:t>
      </w:r>
      <w:proofErr w:type="gramEnd"/>
    </w:p>
    <w:p w14:paraId="4EB58C80" w14:textId="77777777" w:rsidR="00D67558" w:rsidRDefault="00000000">
      <w:pPr>
        <w:spacing w:before="240" w:after="240" w:line="240" w:lineRule="auto"/>
      </w:pPr>
      <w:r>
        <w:rPr>
          <w:rFonts w:ascii="Arial" w:eastAsia="Arial" w:hAnsi="Arial" w:cs="Arial"/>
          <w:color w:val="000000"/>
          <w:lang w:val="en-US" w:eastAsia="en-US"/>
        </w:rPr>
        <w:t xml:space="preserve">S15: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that one is like waterproof tent layer </w:t>
      </w:r>
    </w:p>
    <w:p w14:paraId="25DBED42" w14:textId="77777777" w:rsidR="00D67558" w:rsidRDefault="00000000">
      <w:pPr>
        <w:spacing w:before="240" w:after="240" w:line="240" w:lineRule="auto"/>
      </w:pPr>
      <w:r>
        <w:rPr>
          <w:rFonts w:ascii="Arial" w:eastAsia="Arial" w:hAnsi="Arial" w:cs="Arial"/>
          <w:color w:val="000000"/>
          <w:lang w:val="en-US" w:eastAsia="en-US"/>
        </w:rPr>
        <w:t xml:space="preserve">S2: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 guess tactical turf… </w:t>
      </w:r>
    </w:p>
    <w:p w14:paraId="0129BFE4" w14:textId="77777777" w:rsidR="00D67558" w:rsidRDefault="00000000">
      <w:pPr>
        <w:spacing w:before="240" w:after="240" w:line="240" w:lineRule="auto"/>
      </w:pPr>
      <w:r>
        <w:rPr>
          <w:rFonts w:ascii="Arial" w:eastAsia="Arial" w:hAnsi="Arial" w:cs="Arial"/>
          <w:color w:val="000000"/>
          <w:lang w:val="en-US" w:eastAsia="en-US"/>
        </w:rPr>
        <w:t xml:space="preserve">S14: So </w:t>
      </w:r>
      <w:proofErr w:type="gramStart"/>
      <w:r>
        <w:rPr>
          <w:rFonts w:ascii="Arial" w:eastAsia="Arial" w:hAnsi="Arial" w:cs="Arial"/>
          <w:color w:val="000000"/>
          <w:lang w:val="en-US" w:eastAsia="en-US"/>
        </w:rPr>
        <w:t>basically</w:t>
      </w:r>
      <w:proofErr w:type="gramEnd"/>
      <w:r>
        <w:rPr>
          <w:rFonts w:ascii="Arial" w:eastAsia="Arial" w:hAnsi="Arial" w:cs="Arial"/>
          <w:color w:val="000000"/>
          <w:lang w:val="en-US" w:eastAsia="en-US"/>
        </w:rPr>
        <w:t xml:space="preserve"> we have four ideas, for camping, and they are all used fur in them, so number one, it’s basically a layer of the tent, that is water proof, because some tents are not water proof, basically it’s for the non-waterproof tents, so it will soak the water and dry itself </w:t>
      </w:r>
    </w:p>
    <w:p w14:paraId="39B3492C" w14:textId="77777777" w:rsidR="00D67558" w:rsidRDefault="00000000">
      <w:pPr>
        <w:spacing w:before="240" w:after="240" w:line="240" w:lineRule="auto"/>
      </w:pPr>
      <w:r>
        <w:rPr>
          <w:rFonts w:ascii="Arial" w:eastAsia="Arial" w:hAnsi="Arial" w:cs="Arial"/>
          <w:color w:val="000000"/>
          <w:lang w:val="en-US" w:eastAsia="en-US"/>
        </w:rPr>
        <w:t xml:space="preserve">S15: the second one is about the outer layer of the tent, which is basically about the fur, and the stand, and here is a zip lock so if you want to enter the tent, you can open the </w:t>
      </w:r>
      <w:proofErr w:type="gramStart"/>
      <w:r>
        <w:rPr>
          <w:rFonts w:ascii="Arial" w:eastAsia="Arial" w:hAnsi="Arial" w:cs="Arial"/>
          <w:color w:val="000000"/>
          <w:lang w:val="en-US" w:eastAsia="en-US"/>
        </w:rPr>
        <w:t>zipper</w:t>
      </w:r>
      <w:proofErr w:type="gramEnd"/>
    </w:p>
    <w:p w14:paraId="2E0AF16E" w14:textId="77777777" w:rsidR="00D67558" w:rsidRDefault="00000000">
      <w:pPr>
        <w:spacing w:before="240" w:after="240" w:line="240" w:lineRule="auto"/>
      </w:pPr>
      <w:r>
        <w:rPr>
          <w:rFonts w:ascii="Arial" w:eastAsia="Arial" w:hAnsi="Arial" w:cs="Arial"/>
          <w:color w:val="000000"/>
          <w:lang w:val="en-US" w:eastAsia="en-US"/>
        </w:rPr>
        <w:t xml:space="preserve">S14: okay the third one, is like a big ball, fur ball that can soak up water in tent, so basically if you have leftover water in tent, you can use this to soak it up, and then you can squeeze it somewhere </w:t>
      </w:r>
      <w:proofErr w:type="gramStart"/>
      <w:r>
        <w:rPr>
          <w:rFonts w:ascii="Arial" w:eastAsia="Arial" w:hAnsi="Arial" w:cs="Arial"/>
          <w:color w:val="000000"/>
          <w:lang w:val="en-US" w:eastAsia="en-US"/>
        </w:rPr>
        <w:t>else</w:t>
      </w:r>
      <w:proofErr w:type="gramEnd"/>
      <w:r>
        <w:rPr>
          <w:rFonts w:ascii="Arial" w:eastAsia="Arial" w:hAnsi="Arial" w:cs="Arial"/>
          <w:color w:val="000000"/>
          <w:lang w:val="en-US" w:eastAsia="en-US"/>
        </w:rPr>
        <w:t xml:space="preserve"> </w:t>
      </w:r>
    </w:p>
    <w:p w14:paraId="74DCE319" w14:textId="77777777" w:rsidR="00D67558" w:rsidRDefault="00000000">
      <w:pPr>
        <w:spacing w:before="240" w:after="240" w:line="240" w:lineRule="auto"/>
      </w:pPr>
      <w:r>
        <w:rPr>
          <w:rFonts w:ascii="Arial" w:eastAsia="Arial" w:hAnsi="Arial" w:cs="Arial"/>
          <w:color w:val="000000"/>
          <w:lang w:val="en-US" w:eastAsia="en-US"/>
        </w:rPr>
        <w:t xml:space="preserve">S15: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this one is like completely different, it’s basically a glove that is water proof, and it’s made of fur, so it absorbs the water, these are called the water-proof fur gloves. Inside them you have cotton, which keeps you warm. So that’s </w:t>
      </w:r>
      <w:proofErr w:type="gramStart"/>
      <w:r>
        <w:rPr>
          <w:rFonts w:ascii="Arial" w:eastAsia="Arial" w:hAnsi="Arial" w:cs="Arial"/>
          <w:color w:val="000000"/>
          <w:lang w:val="en-US" w:eastAsia="en-US"/>
        </w:rPr>
        <w:t>it</w:t>
      </w:r>
      <w:proofErr w:type="gramEnd"/>
      <w:r>
        <w:rPr>
          <w:rFonts w:ascii="Arial" w:eastAsia="Arial" w:hAnsi="Arial" w:cs="Arial"/>
          <w:color w:val="000000"/>
          <w:lang w:val="en-US" w:eastAsia="en-US"/>
        </w:rPr>
        <w:t xml:space="preserve"> </w:t>
      </w:r>
    </w:p>
    <w:p w14:paraId="590123A0" w14:textId="60AE5012" w:rsidR="00D67558" w:rsidRDefault="00A1705C">
      <w:pPr>
        <w:spacing w:before="240" w:after="240" w:line="240" w:lineRule="auto"/>
      </w:pPr>
      <w:r>
        <w:rPr>
          <w:rFonts w:ascii="Arial" w:eastAsia="Arial" w:hAnsi="Arial" w:cs="Arial"/>
          <w:color w:val="000000"/>
          <w:lang w:val="en-US" w:eastAsia="en-US"/>
        </w:rPr>
        <w:t>T:</w:t>
      </w:r>
      <w:r w:rsidR="006304A7">
        <w:rPr>
          <w:rFonts w:ascii="Arial" w:eastAsia="Arial" w:hAnsi="Arial" w:cs="Arial"/>
          <w:color w:val="000000"/>
          <w:lang w:val="en-US" w:eastAsia="en-US"/>
        </w:rPr>
        <w:t xml:space="preserve"> W</w:t>
      </w:r>
      <w:r>
        <w:rPr>
          <w:rFonts w:ascii="Arial" w:eastAsia="Arial" w:hAnsi="Arial" w:cs="Arial"/>
          <w:color w:val="000000"/>
          <w:lang w:val="en-US" w:eastAsia="en-US"/>
        </w:rPr>
        <w:t>e are so proud of you, there’s a lot that happened today, super proud….</w:t>
      </w:r>
    </w:p>
    <w:p w14:paraId="1BC0A065" w14:textId="77777777" w:rsidR="00D67558" w:rsidRDefault="00000000">
      <w:pPr>
        <w:spacing w:before="240" w:after="240" w:line="240" w:lineRule="auto"/>
      </w:pPr>
      <w:r>
        <w:rPr>
          <w:rFonts w:ascii="Arial" w:eastAsia="Arial" w:hAnsi="Arial" w:cs="Arial"/>
          <w:b/>
          <w:bCs/>
          <w:color w:val="000000"/>
          <w:lang w:val="en-US" w:eastAsia="en-US"/>
        </w:rPr>
        <w:lastRenderedPageBreak/>
        <w:t xml:space="preserve"> </w:t>
      </w:r>
    </w:p>
    <w:p w14:paraId="7A8D5089" w14:textId="24B23582" w:rsidR="00D67558" w:rsidRDefault="00000000">
      <w:pPr>
        <w:spacing w:before="240" w:after="240" w:line="240" w:lineRule="auto"/>
      </w:pPr>
      <w:r>
        <w:rPr>
          <w:rFonts w:ascii="Arial" w:eastAsia="Arial" w:hAnsi="Arial" w:cs="Arial"/>
          <w:b/>
          <w:bCs/>
          <w:color w:val="000000"/>
          <w:lang w:val="en-US" w:eastAsia="en-US"/>
        </w:rPr>
        <w:t xml:space="preserve">Voice recorder 2 exploring biomimicry examples and deciding on inspiration from nature and idea </w:t>
      </w:r>
      <w:proofErr w:type="gramStart"/>
      <w:r>
        <w:rPr>
          <w:rFonts w:ascii="Arial" w:eastAsia="Arial" w:hAnsi="Arial" w:cs="Arial"/>
          <w:b/>
          <w:bCs/>
          <w:color w:val="000000"/>
          <w:lang w:val="en-US" w:eastAsia="en-US"/>
        </w:rPr>
        <w:t>brainstorm</w:t>
      </w:r>
      <w:proofErr w:type="gramEnd"/>
      <w:r>
        <w:rPr>
          <w:rFonts w:ascii="Arial" w:eastAsia="Arial" w:hAnsi="Arial" w:cs="Arial"/>
          <w:b/>
          <w:bCs/>
          <w:color w:val="000000"/>
          <w:lang w:val="en-US" w:eastAsia="en-US"/>
        </w:rPr>
        <w:t xml:space="preserve"> </w:t>
      </w:r>
    </w:p>
    <w:p w14:paraId="1A57846B" w14:textId="3EB59823" w:rsidR="00D67558" w:rsidRDefault="00A1705C">
      <w:pPr>
        <w:spacing w:before="240" w:after="240" w:line="240" w:lineRule="auto"/>
      </w:pPr>
      <w:r>
        <w:rPr>
          <w:rFonts w:ascii="Arial" w:eastAsia="Arial" w:hAnsi="Arial" w:cs="Arial"/>
          <w:color w:val="000000"/>
          <w:lang w:val="en-US" w:eastAsia="en-US"/>
        </w:rPr>
        <w:t>T: okay</w:t>
      </w:r>
      <w:r w:rsidR="006304A7">
        <w:rPr>
          <w:rFonts w:ascii="Arial" w:eastAsia="Arial" w:hAnsi="Arial" w:cs="Arial"/>
          <w:color w:val="000000"/>
          <w:lang w:val="en-US" w:eastAsia="en-US"/>
        </w:rPr>
        <w:t xml:space="preserve">, </w:t>
      </w:r>
      <w:r>
        <w:rPr>
          <w:rFonts w:ascii="Arial" w:eastAsia="Arial" w:hAnsi="Arial" w:cs="Arial"/>
          <w:color w:val="000000"/>
          <w:lang w:val="en-US" w:eastAsia="en-US"/>
        </w:rPr>
        <w:t xml:space="preserve">now that you have a bit of research on the traits of the nature things you choose, please try to sketch four things, four solutions, that you can… I will pull up the design challenge again, you have ten minutes to do it, so you have like 2 minutes per idea, I will start the clock </w:t>
      </w:r>
      <w:proofErr w:type="gramStart"/>
      <w:r>
        <w:rPr>
          <w:rFonts w:ascii="Arial" w:eastAsia="Arial" w:hAnsi="Arial" w:cs="Arial"/>
          <w:color w:val="000000"/>
          <w:lang w:val="en-US" w:eastAsia="en-US"/>
        </w:rPr>
        <w:t>now</w:t>
      </w:r>
      <w:proofErr w:type="gramEnd"/>
      <w:r>
        <w:rPr>
          <w:rFonts w:ascii="Arial" w:eastAsia="Arial" w:hAnsi="Arial" w:cs="Arial"/>
          <w:color w:val="000000"/>
          <w:lang w:val="en-US" w:eastAsia="en-US"/>
        </w:rPr>
        <w:t xml:space="preserve"> </w:t>
      </w:r>
    </w:p>
    <w:p w14:paraId="2A7FBEE2" w14:textId="77777777" w:rsidR="00D67558" w:rsidRDefault="00000000">
      <w:pPr>
        <w:spacing w:before="240" w:after="240" w:line="240" w:lineRule="auto"/>
      </w:pPr>
      <w:r>
        <w:rPr>
          <w:rFonts w:ascii="Arial" w:eastAsia="Arial" w:hAnsi="Arial" w:cs="Arial"/>
          <w:color w:val="000000"/>
          <w:lang w:val="en-US" w:eastAsia="en-US"/>
        </w:rPr>
        <w:t xml:space="preserve">S10: okay, like furry waterproof jacket that you can </w:t>
      </w:r>
      <w:proofErr w:type="gramStart"/>
      <w:r>
        <w:rPr>
          <w:rFonts w:ascii="Arial" w:eastAsia="Arial" w:hAnsi="Arial" w:cs="Arial"/>
          <w:color w:val="000000"/>
          <w:lang w:val="en-US" w:eastAsia="en-US"/>
        </w:rPr>
        <w:t>shake</w:t>
      </w:r>
      <w:proofErr w:type="gramEnd"/>
      <w:r>
        <w:rPr>
          <w:rFonts w:ascii="Arial" w:eastAsia="Arial" w:hAnsi="Arial" w:cs="Arial"/>
          <w:color w:val="000000"/>
          <w:lang w:val="en-US" w:eastAsia="en-US"/>
        </w:rPr>
        <w:t xml:space="preserve"> </w:t>
      </w:r>
    </w:p>
    <w:p w14:paraId="01CABEEB" w14:textId="77777777" w:rsidR="00D67558" w:rsidRDefault="00000000">
      <w:pPr>
        <w:spacing w:before="240" w:after="240" w:line="240" w:lineRule="auto"/>
      </w:pPr>
      <w:r>
        <w:rPr>
          <w:rFonts w:ascii="Arial" w:eastAsia="Arial" w:hAnsi="Arial" w:cs="Arial"/>
          <w:color w:val="000000"/>
          <w:lang w:val="en-US" w:eastAsia="en-US"/>
        </w:rPr>
        <w:t xml:space="preserve">S11: maybe we need something to quickly shed the </w:t>
      </w:r>
      <w:proofErr w:type="gramStart"/>
      <w:r>
        <w:rPr>
          <w:rFonts w:ascii="Arial" w:eastAsia="Arial" w:hAnsi="Arial" w:cs="Arial"/>
          <w:color w:val="000000"/>
          <w:lang w:val="en-US" w:eastAsia="en-US"/>
        </w:rPr>
        <w:t>water</w:t>
      </w:r>
      <w:proofErr w:type="gramEnd"/>
      <w:r>
        <w:rPr>
          <w:rFonts w:ascii="Arial" w:eastAsia="Arial" w:hAnsi="Arial" w:cs="Arial"/>
          <w:color w:val="000000"/>
          <w:lang w:val="en-US" w:eastAsia="en-US"/>
        </w:rPr>
        <w:t xml:space="preserve"> </w:t>
      </w:r>
    </w:p>
    <w:p w14:paraId="5A0AF68A" w14:textId="77777777" w:rsidR="00D67558" w:rsidRDefault="00000000">
      <w:pPr>
        <w:spacing w:before="240" w:after="240" w:line="240" w:lineRule="auto"/>
      </w:pPr>
      <w:r>
        <w:rPr>
          <w:rFonts w:ascii="Arial" w:eastAsia="Arial" w:hAnsi="Arial" w:cs="Arial"/>
          <w:color w:val="000000"/>
          <w:lang w:val="en-US" w:eastAsia="en-US"/>
        </w:rPr>
        <w:t xml:space="preserve">S10: which is a </w:t>
      </w:r>
      <w:proofErr w:type="gramStart"/>
      <w:r>
        <w:rPr>
          <w:rFonts w:ascii="Arial" w:eastAsia="Arial" w:hAnsi="Arial" w:cs="Arial"/>
          <w:color w:val="000000"/>
          <w:lang w:val="en-US" w:eastAsia="en-US"/>
        </w:rPr>
        <w:t>dryer</w:t>
      </w:r>
      <w:proofErr w:type="gramEnd"/>
      <w:r>
        <w:rPr>
          <w:rFonts w:ascii="Arial" w:eastAsia="Arial" w:hAnsi="Arial" w:cs="Arial"/>
          <w:color w:val="000000"/>
          <w:lang w:val="en-US" w:eastAsia="en-US"/>
        </w:rPr>
        <w:t xml:space="preserve"> </w:t>
      </w:r>
    </w:p>
    <w:p w14:paraId="71A0FCAD" w14:textId="77777777" w:rsidR="00D67558" w:rsidRDefault="00000000">
      <w:pPr>
        <w:spacing w:before="240" w:after="240" w:line="240" w:lineRule="auto"/>
      </w:pPr>
      <w:r>
        <w:rPr>
          <w:rFonts w:ascii="Arial" w:eastAsia="Arial" w:hAnsi="Arial" w:cs="Arial"/>
          <w:color w:val="000000"/>
          <w:lang w:val="en-US" w:eastAsia="en-US"/>
        </w:rPr>
        <w:t>…</w:t>
      </w:r>
    </w:p>
    <w:p w14:paraId="480A62F2" w14:textId="77777777" w:rsidR="00D67558" w:rsidRDefault="00000000">
      <w:pPr>
        <w:spacing w:before="240" w:after="240" w:line="240" w:lineRule="auto"/>
      </w:pPr>
      <w:r>
        <w:rPr>
          <w:rFonts w:ascii="Arial" w:eastAsia="Arial" w:hAnsi="Arial" w:cs="Arial"/>
          <w:color w:val="000000"/>
          <w:lang w:val="en-US" w:eastAsia="en-US"/>
        </w:rPr>
        <w:t xml:space="preserve">S13: like this thing that goes around the tree around the </w:t>
      </w:r>
      <w:proofErr w:type="gramStart"/>
      <w:r>
        <w:rPr>
          <w:rFonts w:ascii="Arial" w:eastAsia="Arial" w:hAnsi="Arial" w:cs="Arial"/>
          <w:color w:val="000000"/>
          <w:lang w:val="en-US" w:eastAsia="en-US"/>
        </w:rPr>
        <w:t>leaves</w:t>
      </w:r>
      <w:proofErr w:type="gramEnd"/>
      <w:r>
        <w:rPr>
          <w:rFonts w:ascii="Arial" w:eastAsia="Arial" w:hAnsi="Arial" w:cs="Arial"/>
          <w:color w:val="000000"/>
          <w:lang w:val="en-US" w:eastAsia="en-US"/>
        </w:rPr>
        <w:t xml:space="preserve"> </w:t>
      </w:r>
    </w:p>
    <w:p w14:paraId="5182BF8B" w14:textId="77777777" w:rsidR="00D67558" w:rsidRDefault="00000000">
      <w:pPr>
        <w:spacing w:before="240" w:after="240" w:line="240" w:lineRule="auto"/>
      </w:pPr>
      <w:r>
        <w:rPr>
          <w:rFonts w:ascii="Arial" w:eastAsia="Arial" w:hAnsi="Arial" w:cs="Arial"/>
          <w:color w:val="000000"/>
          <w:lang w:val="en-US" w:eastAsia="en-US"/>
        </w:rPr>
        <w:t xml:space="preserve">S12: yea we should do that on </w:t>
      </w:r>
      <w:proofErr w:type="gramStart"/>
      <w:r>
        <w:rPr>
          <w:rFonts w:ascii="Arial" w:eastAsia="Arial" w:hAnsi="Arial" w:cs="Arial"/>
          <w:color w:val="000000"/>
          <w:lang w:val="en-US" w:eastAsia="en-US"/>
        </w:rPr>
        <w:t>tent</w:t>
      </w:r>
      <w:proofErr w:type="gramEnd"/>
      <w:r>
        <w:rPr>
          <w:rFonts w:ascii="Arial" w:eastAsia="Arial" w:hAnsi="Arial" w:cs="Arial"/>
          <w:color w:val="000000"/>
          <w:lang w:val="en-US" w:eastAsia="en-US"/>
        </w:rPr>
        <w:t xml:space="preserve"> </w:t>
      </w:r>
    </w:p>
    <w:p w14:paraId="1FFB2B56" w14:textId="77777777" w:rsidR="00D67558" w:rsidRDefault="00000000">
      <w:pPr>
        <w:spacing w:before="240" w:after="240" w:line="240" w:lineRule="auto"/>
      </w:pPr>
      <w:r>
        <w:rPr>
          <w:rFonts w:ascii="Arial" w:eastAsia="Arial" w:hAnsi="Arial" w:cs="Arial"/>
          <w:color w:val="000000"/>
          <w:lang w:val="en-US" w:eastAsia="en-US"/>
        </w:rPr>
        <w:t xml:space="preserve">S8: it can filter wind… so here we draw a </w:t>
      </w:r>
      <w:proofErr w:type="gramStart"/>
      <w:r>
        <w:rPr>
          <w:rFonts w:ascii="Arial" w:eastAsia="Arial" w:hAnsi="Arial" w:cs="Arial"/>
          <w:color w:val="000000"/>
          <w:lang w:val="en-US" w:eastAsia="en-US"/>
        </w:rPr>
        <w:t>tree</w:t>
      </w:r>
      <w:proofErr w:type="gramEnd"/>
      <w:r>
        <w:rPr>
          <w:rFonts w:ascii="Arial" w:eastAsia="Arial" w:hAnsi="Arial" w:cs="Arial"/>
          <w:color w:val="000000"/>
          <w:lang w:val="en-US" w:eastAsia="en-US"/>
        </w:rPr>
        <w:t xml:space="preserve"> </w:t>
      </w:r>
    </w:p>
    <w:p w14:paraId="01BA550B" w14:textId="330745E2" w:rsidR="00D67558" w:rsidRDefault="00A1705C">
      <w:pPr>
        <w:spacing w:before="240" w:after="240" w:line="240" w:lineRule="auto"/>
      </w:pPr>
      <w:r>
        <w:rPr>
          <w:rFonts w:ascii="Arial" w:eastAsia="Arial" w:hAnsi="Arial" w:cs="Arial"/>
          <w:color w:val="000000"/>
          <w:lang w:val="en-US" w:eastAsia="en-US"/>
        </w:rPr>
        <w:t xml:space="preserve">T: okay guys you have 20 seconds to finish up the first idea and we are gonna try to come up with another idea… </w:t>
      </w:r>
    </w:p>
    <w:p w14:paraId="645D2F75" w14:textId="77777777" w:rsidR="00D67558" w:rsidRDefault="00000000">
      <w:pPr>
        <w:spacing w:before="240" w:after="240" w:line="240" w:lineRule="auto"/>
      </w:pPr>
      <w:r>
        <w:rPr>
          <w:rFonts w:ascii="Arial" w:eastAsia="Arial" w:hAnsi="Arial" w:cs="Arial"/>
          <w:color w:val="000000"/>
          <w:lang w:val="en-US" w:eastAsia="en-US"/>
        </w:rPr>
        <w:t>S8: maybe something like a sink…</w:t>
      </w:r>
    </w:p>
    <w:p w14:paraId="65F278A4" w14:textId="77777777" w:rsidR="00D67558" w:rsidRDefault="00000000">
      <w:pPr>
        <w:spacing w:before="240" w:after="240" w:line="240" w:lineRule="auto"/>
      </w:pPr>
      <w:r>
        <w:rPr>
          <w:rFonts w:ascii="Arial" w:eastAsia="Arial" w:hAnsi="Arial" w:cs="Arial"/>
          <w:color w:val="000000"/>
          <w:lang w:val="en-US" w:eastAsia="en-US"/>
        </w:rPr>
        <w:t xml:space="preserve">… </w:t>
      </w:r>
    </w:p>
    <w:p w14:paraId="220B13F5" w14:textId="77777777" w:rsidR="00D67558" w:rsidRDefault="00000000">
      <w:pPr>
        <w:spacing w:before="240" w:after="240" w:line="240" w:lineRule="auto"/>
      </w:pPr>
      <w:r>
        <w:rPr>
          <w:rFonts w:ascii="Arial" w:eastAsia="Arial" w:hAnsi="Arial" w:cs="Arial"/>
          <w:color w:val="000000"/>
          <w:lang w:val="en-US" w:eastAsia="en-US"/>
        </w:rPr>
        <w:t>S10: like this chair…</w:t>
      </w:r>
    </w:p>
    <w:p w14:paraId="1E095275" w14:textId="77777777" w:rsidR="00D67558" w:rsidRDefault="00000000">
      <w:pPr>
        <w:spacing w:before="240" w:after="240" w:line="240" w:lineRule="auto"/>
      </w:pPr>
      <w:r>
        <w:rPr>
          <w:rFonts w:ascii="Arial" w:eastAsia="Arial" w:hAnsi="Arial" w:cs="Arial"/>
          <w:color w:val="000000"/>
          <w:lang w:val="en-US" w:eastAsia="en-US"/>
        </w:rPr>
        <w:t>…</w:t>
      </w:r>
    </w:p>
    <w:p w14:paraId="66AD0BAC" w14:textId="77777777" w:rsidR="00D67558" w:rsidRDefault="00000000">
      <w:pPr>
        <w:spacing w:before="240" w:after="240" w:line="240" w:lineRule="auto"/>
      </w:pPr>
      <w:r>
        <w:rPr>
          <w:rFonts w:ascii="Arial" w:eastAsia="Arial" w:hAnsi="Arial" w:cs="Arial"/>
          <w:color w:val="000000"/>
          <w:lang w:val="en-US" w:eastAsia="en-US"/>
        </w:rPr>
        <w:t xml:space="preserve">S10: a crazy one would be something like </w:t>
      </w:r>
      <w:proofErr w:type="gramStart"/>
      <w:r>
        <w:rPr>
          <w:rFonts w:ascii="Arial" w:eastAsia="Arial" w:hAnsi="Arial" w:cs="Arial"/>
          <w:color w:val="000000"/>
          <w:lang w:val="en-US" w:eastAsia="en-US"/>
        </w:rPr>
        <w:t>car</w:t>
      </w:r>
      <w:proofErr w:type="gramEnd"/>
    </w:p>
    <w:p w14:paraId="17A5B608" w14:textId="77777777" w:rsidR="00D67558" w:rsidRDefault="00000000">
      <w:pPr>
        <w:spacing w:before="240" w:after="240" w:line="240" w:lineRule="auto"/>
      </w:pPr>
      <w:r>
        <w:rPr>
          <w:rFonts w:ascii="Arial" w:eastAsia="Arial" w:hAnsi="Arial" w:cs="Arial"/>
          <w:color w:val="000000"/>
          <w:lang w:val="en-US" w:eastAsia="en-US"/>
        </w:rPr>
        <w:t xml:space="preserve">S8: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like a furry car …</w:t>
      </w:r>
    </w:p>
    <w:p w14:paraId="4B44FDA3" w14:textId="77777777" w:rsidR="00D67558" w:rsidRDefault="00000000">
      <w:pPr>
        <w:spacing w:before="240" w:after="240" w:line="240" w:lineRule="auto"/>
      </w:pPr>
      <w:r>
        <w:rPr>
          <w:rFonts w:ascii="Arial" w:eastAsia="Arial" w:hAnsi="Arial" w:cs="Arial"/>
          <w:color w:val="000000"/>
          <w:lang w:val="en-US" w:eastAsia="en-US"/>
        </w:rPr>
        <w:t xml:space="preserve">… </w:t>
      </w:r>
    </w:p>
    <w:p w14:paraId="30C340EA" w14:textId="77777777" w:rsidR="00D67558" w:rsidRDefault="00000000">
      <w:pPr>
        <w:spacing w:before="240" w:after="240" w:line="240" w:lineRule="auto"/>
      </w:pPr>
      <w:r>
        <w:rPr>
          <w:rFonts w:ascii="Arial" w:eastAsia="Arial" w:hAnsi="Arial" w:cs="Arial"/>
          <w:color w:val="000000"/>
          <w:lang w:val="en-US" w:eastAsia="en-US"/>
        </w:rPr>
        <w:t>Decision-making time:</w:t>
      </w:r>
    </w:p>
    <w:p w14:paraId="4D9E1DA9" w14:textId="77777777" w:rsidR="00D67558" w:rsidRDefault="00000000">
      <w:pPr>
        <w:spacing w:before="240" w:after="240" w:line="240" w:lineRule="auto"/>
      </w:pPr>
      <w:r>
        <w:rPr>
          <w:rFonts w:ascii="Arial" w:eastAsia="Arial" w:hAnsi="Arial" w:cs="Arial"/>
          <w:color w:val="000000"/>
          <w:lang w:val="en-US" w:eastAsia="en-US"/>
        </w:rPr>
        <w:t xml:space="preserve">S12 to the camera: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we decided on our wind-resistant tent because there are ridges on the tent that the wind can channel through, we also thought of anti-slip shoes, but it does not fit the design challenge because it’s not wind or water resistant. And we also have a water collecting camping bag, which we have </w:t>
      </w:r>
      <w:proofErr w:type="gramStart"/>
      <w:r>
        <w:rPr>
          <w:rFonts w:ascii="Arial" w:eastAsia="Arial" w:hAnsi="Arial" w:cs="Arial"/>
          <w:color w:val="000000"/>
          <w:lang w:val="en-US" w:eastAsia="en-US"/>
        </w:rPr>
        <w:t>made</w:t>
      </w:r>
      <w:proofErr w:type="gramEnd"/>
      <w:r>
        <w:rPr>
          <w:rFonts w:ascii="Arial" w:eastAsia="Arial" w:hAnsi="Arial" w:cs="Arial"/>
          <w:color w:val="000000"/>
          <w:lang w:val="en-US" w:eastAsia="en-US"/>
        </w:rPr>
        <w:t xml:space="preserve"> a picture here, but we don’t really know how it was inspired by the tree, because the tree doesn’t collect water with it, and we also have a chair, but yea</w:t>
      </w:r>
    </w:p>
    <w:p w14:paraId="45E4AF44" w14:textId="77777777" w:rsidR="00D67558" w:rsidRDefault="00000000">
      <w:pPr>
        <w:spacing w:before="240" w:after="240" w:line="240" w:lineRule="auto"/>
      </w:pPr>
      <w:r>
        <w:rPr>
          <w:rFonts w:ascii="Arial" w:eastAsia="Arial" w:hAnsi="Arial" w:cs="Arial"/>
          <w:color w:val="000000"/>
          <w:lang w:val="en-US" w:eastAsia="en-US"/>
        </w:rPr>
        <w:t xml:space="preserve">… </w:t>
      </w:r>
    </w:p>
    <w:p w14:paraId="7124997E" w14:textId="77777777" w:rsidR="00D67558" w:rsidRDefault="00000000">
      <w:pPr>
        <w:spacing w:before="240" w:after="240" w:line="240" w:lineRule="auto"/>
      </w:pPr>
      <w:r>
        <w:rPr>
          <w:rFonts w:ascii="Arial" w:eastAsia="Arial" w:hAnsi="Arial" w:cs="Arial"/>
          <w:color w:val="000000"/>
          <w:lang w:val="en-US" w:eastAsia="en-US"/>
        </w:rPr>
        <w:t xml:space="preserve">S10: okay this is the best drawing we have so </w:t>
      </w:r>
      <w:proofErr w:type="gramStart"/>
      <w:r>
        <w:rPr>
          <w:rFonts w:ascii="Arial" w:eastAsia="Arial" w:hAnsi="Arial" w:cs="Arial"/>
          <w:color w:val="000000"/>
          <w:lang w:val="en-US" w:eastAsia="en-US"/>
        </w:rPr>
        <w:t>far</w:t>
      </w:r>
      <w:proofErr w:type="gramEnd"/>
      <w:r>
        <w:rPr>
          <w:rFonts w:ascii="Arial" w:eastAsia="Arial" w:hAnsi="Arial" w:cs="Arial"/>
          <w:color w:val="000000"/>
          <w:lang w:val="en-US" w:eastAsia="en-US"/>
        </w:rPr>
        <w:t xml:space="preserve"> </w:t>
      </w:r>
    </w:p>
    <w:p w14:paraId="24217627" w14:textId="77777777" w:rsidR="00D67558" w:rsidRDefault="00000000">
      <w:pPr>
        <w:spacing w:before="240" w:after="240" w:line="240" w:lineRule="auto"/>
      </w:pPr>
      <w:r>
        <w:rPr>
          <w:rFonts w:ascii="Arial" w:eastAsia="Arial" w:hAnsi="Arial" w:cs="Arial"/>
          <w:color w:val="000000"/>
          <w:lang w:val="en-US" w:eastAsia="en-US"/>
        </w:rPr>
        <w:t xml:space="preserve">S13: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number one will be here… </w:t>
      </w:r>
    </w:p>
    <w:p w14:paraId="32BE87EA" w14:textId="77777777" w:rsidR="00D67558" w:rsidRDefault="00000000">
      <w:pPr>
        <w:spacing w:before="240" w:after="240" w:line="240" w:lineRule="auto"/>
      </w:pPr>
      <w:r>
        <w:rPr>
          <w:rFonts w:ascii="Arial" w:eastAsia="Arial" w:hAnsi="Arial" w:cs="Arial"/>
          <w:color w:val="000000"/>
          <w:lang w:val="en-US" w:eastAsia="en-US"/>
        </w:rPr>
        <w:t xml:space="preserve">S10: it’s like good, but not good enough, so im gonna put it </w:t>
      </w:r>
      <w:proofErr w:type="gramStart"/>
      <w:r>
        <w:rPr>
          <w:rFonts w:ascii="Arial" w:eastAsia="Arial" w:hAnsi="Arial" w:cs="Arial"/>
          <w:color w:val="000000"/>
          <w:lang w:val="en-US" w:eastAsia="en-US"/>
        </w:rPr>
        <w:t>here</w:t>
      </w:r>
      <w:proofErr w:type="gramEnd"/>
      <w:r>
        <w:rPr>
          <w:rFonts w:ascii="Arial" w:eastAsia="Arial" w:hAnsi="Arial" w:cs="Arial"/>
          <w:color w:val="000000"/>
          <w:lang w:val="en-US" w:eastAsia="en-US"/>
        </w:rPr>
        <w:t xml:space="preserve"> </w:t>
      </w:r>
    </w:p>
    <w:p w14:paraId="5270FC5D" w14:textId="77777777" w:rsidR="00D67558" w:rsidRDefault="00000000">
      <w:pPr>
        <w:spacing w:before="240" w:after="240" w:line="240" w:lineRule="auto"/>
      </w:pPr>
      <w:r>
        <w:rPr>
          <w:rFonts w:ascii="Arial" w:eastAsia="Arial" w:hAnsi="Arial" w:cs="Arial"/>
          <w:color w:val="000000"/>
          <w:lang w:val="en-US" w:eastAsia="en-US"/>
        </w:rPr>
        <w:lastRenderedPageBreak/>
        <w:t xml:space="preserve">S11: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hold on, it doesn’t fit the design challenge </w:t>
      </w:r>
    </w:p>
    <w:p w14:paraId="538E6C40" w14:textId="77777777" w:rsidR="00D67558" w:rsidRDefault="00000000">
      <w:pPr>
        <w:spacing w:before="240" w:after="240" w:line="240" w:lineRule="auto"/>
      </w:pPr>
      <w:r>
        <w:rPr>
          <w:rFonts w:ascii="Arial" w:eastAsia="Arial" w:hAnsi="Arial" w:cs="Arial"/>
          <w:color w:val="000000"/>
          <w:lang w:val="en-US" w:eastAsia="en-US"/>
        </w:rPr>
        <w:t xml:space="preserve">S12: this one doesn’t really reflect biomimicry, and it’s not wind or </w:t>
      </w:r>
      <w:proofErr w:type="gramStart"/>
      <w:r>
        <w:rPr>
          <w:rFonts w:ascii="Arial" w:eastAsia="Arial" w:hAnsi="Arial" w:cs="Arial"/>
          <w:color w:val="000000"/>
          <w:lang w:val="en-US" w:eastAsia="en-US"/>
        </w:rPr>
        <w:t>water-resistant</w:t>
      </w:r>
      <w:proofErr w:type="gramEnd"/>
      <w:r>
        <w:rPr>
          <w:rFonts w:ascii="Arial" w:eastAsia="Arial" w:hAnsi="Arial" w:cs="Arial"/>
          <w:color w:val="000000"/>
          <w:lang w:val="en-US" w:eastAsia="en-US"/>
        </w:rPr>
        <w:t xml:space="preserve"> </w:t>
      </w:r>
    </w:p>
    <w:p w14:paraId="19DBC5BE" w14:textId="77777777" w:rsidR="00D67558" w:rsidRDefault="00000000">
      <w:pPr>
        <w:spacing w:before="240" w:after="240" w:line="240" w:lineRule="auto"/>
      </w:pPr>
      <w:r>
        <w:rPr>
          <w:rFonts w:ascii="Arial" w:eastAsia="Arial" w:hAnsi="Arial" w:cs="Arial"/>
          <w:color w:val="000000"/>
          <w:lang w:val="en-US" w:eastAsia="en-US"/>
        </w:rPr>
        <w:t xml:space="preserve">S10: okay the coat, the coat was a failure… </w:t>
      </w:r>
    </w:p>
    <w:p w14:paraId="1F3DD27B" w14:textId="77777777" w:rsidR="00D67558" w:rsidRDefault="00000000">
      <w:pPr>
        <w:spacing w:before="240" w:after="240" w:line="240" w:lineRule="auto"/>
      </w:pPr>
      <w:r>
        <w:rPr>
          <w:rFonts w:ascii="Arial" w:eastAsia="Arial" w:hAnsi="Arial" w:cs="Arial"/>
          <w:color w:val="000000"/>
          <w:lang w:val="en-US" w:eastAsia="en-US"/>
        </w:rPr>
        <w:t xml:space="preserve">S10: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this reflects biomimicry, but this is not like our winning design, should we put it here?</w:t>
      </w:r>
    </w:p>
    <w:p w14:paraId="21C084F6" w14:textId="50985E26" w:rsidR="00D67558" w:rsidRDefault="00A1705C">
      <w:pPr>
        <w:spacing w:before="240" w:after="240" w:line="240" w:lineRule="auto"/>
      </w:pPr>
      <w:r>
        <w:rPr>
          <w:rFonts w:ascii="Arial" w:eastAsia="Arial" w:hAnsi="Arial" w:cs="Arial"/>
          <w:color w:val="000000"/>
          <w:lang w:val="en-US" w:eastAsia="en-US"/>
        </w:rPr>
        <w:t>T: can you elaborate on this</w:t>
      </w:r>
    </w:p>
    <w:p w14:paraId="71B9A7C2" w14:textId="77777777" w:rsidR="00D67558" w:rsidRDefault="00000000">
      <w:pPr>
        <w:spacing w:before="240" w:after="240" w:line="240" w:lineRule="auto"/>
      </w:pPr>
      <w:r>
        <w:rPr>
          <w:rFonts w:ascii="Arial" w:eastAsia="Arial" w:hAnsi="Arial" w:cs="Arial"/>
          <w:color w:val="000000"/>
          <w:lang w:val="en-US" w:eastAsia="en-US"/>
        </w:rPr>
        <w:t xml:space="preserve">S10: okay so basically, there is this furry lining, and if it gets wet, you can shake it and it will </w:t>
      </w:r>
      <w:proofErr w:type="gramStart"/>
      <w:r>
        <w:rPr>
          <w:rFonts w:ascii="Arial" w:eastAsia="Arial" w:hAnsi="Arial" w:cs="Arial"/>
          <w:color w:val="000000"/>
          <w:lang w:val="en-US" w:eastAsia="en-US"/>
        </w:rPr>
        <w:t>dry</w:t>
      </w:r>
      <w:proofErr w:type="gramEnd"/>
    </w:p>
    <w:p w14:paraId="7A65A7DF" w14:textId="06FAE084" w:rsidR="00D67558" w:rsidRDefault="00A1705C">
      <w:pPr>
        <w:spacing w:before="240" w:after="240" w:line="240" w:lineRule="auto"/>
      </w:pPr>
      <w:r>
        <w:rPr>
          <w:rFonts w:ascii="Arial" w:eastAsia="Arial" w:hAnsi="Arial" w:cs="Arial"/>
          <w:color w:val="000000"/>
          <w:lang w:val="en-US" w:eastAsia="en-US"/>
        </w:rPr>
        <w:t xml:space="preserve">T: okay, tell me about your design </w:t>
      </w:r>
    </w:p>
    <w:p w14:paraId="28E61385" w14:textId="77777777" w:rsidR="00D67558" w:rsidRDefault="00000000">
      <w:pPr>
        <w:spacing w:before="240" w:after="240" w:line="240" w:lineRule="auto"/>
      </w:pPr>
      <w:r>
        <w:rPr>
          <w:rFonts w:ascii="Arial" w:eastAsia="Arial" w:hAnsi="Arial" w:cs="Arial"/>
          <w:color w:val="000000"/>
          <w:lang w:val="en-US" w:eastAsia="en-US"/>
        </w:rPr>
        <w:t xml:space="preserve">S8: we have four designs, SS, channel 1, dry chair and dry </w:t>
      </w:r>
      <w:proofErr w:type="gramStart"/>
      <w:r>
        <w:rPr>
          <w:rFonts w:ascii="Arial" w:eastAsia="Arial" w:hAnsi="Arial" w:cs="Arial"/>
          <w:color w:val="000000"/>
          <w:lang w:val="en-US" w:eastAsia="en-US"/>
        </w:rPr>
        <w:t>tent</w:t>
      </w:r>
      <w:proofErr w:type="gramEnd"/>
    </w:p>
    <w:p w14:paraId="1D879263" w14:textId="2A085BA6"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from here you still need to choose </w:t>
      </w:r>
    </w:p>
    <w:p w14:paraId="750794DC" w14:textId="77777777" w:rsidR="00D67558" w:rsidRDefault="00000000">
      <w:pPr>
        <w:spacing w:before="240" w:after="240" w:line="240" w:lineRule="auto"/>
      </w:pPr>
      <w:r>
        <w:rPr>
          <w:rFonts w:ascii="Arial" w:eastAsia="Arial" w:hAnsi="Arial" w:cs="Arial"/>
          <w:color w:val="000000"/>
          <w:lang w:val="en-US" w:eastAsia="en-US"/>
        </w:rPr>
        <w:t xml:space="preserve">S8: yea we did </w:t>
      </w:r>
      <w:proofErr w:type="gramStart"/>
      <w:r>
        <w:rPr>
          <w:rFonts w:ascii="Arial" w:eastAsia="Arial" w:hAnsi="Arial" w:cs="Arial"/>
          <w:color w:val="000000"/>
          <w:lang w:val="en-US" w:eastAsia="en-US"/>
        </w:rPr>
        <w:t>choose</w:t>
      </w:r>
      <w:proofErr w:type="gramEnd"/>
      <w:r>
        <w:rPr>
          <w:rFonts w:ascii="Arial" w:eastAsia="Arial" w:hAnsi="Arial" w:cs="Arial"/>
          <w:color w:val="000000"/>
          <w:lang w:val="en-US" w:eastAsia="en-US"/>
        </w:rPr>
        <w:t xml:space="preserve"> </w:t>
      </w:r>
    </w:p>
    <w:p w14:paraId="3EE6C544" w14:textId="1FA33ED3"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so the dry tent, but why </w:t>
      </w:r>
    </w:p>
    <w:p w14:paraId="362A9998" w14:textId="77777777" w:rsidR="00D67558" w:rsidRDefault="00000000">
      <w:pPr>
        <w:spacing w:before="240" w:after="240" w:line="240" w:lineRule="auto"/>
      </w:pPr>
      <w:r>
        <w:rPr>
          <w:rFonts w:ascii="Arial" w:eastAsia="Arial" w:hAnsi="Arial" w:cs="Arial"/>
          <w:color w:val="000000"/>
          <w:lang w:val="en-US" w:eastAsia="en-US"/>
        </w:rPr>
        <w:t xml:space="preserve">S8: because…(noise) </w:t>
      </w:r>
    </w:p>
    <w:p w14:paraId="62AC8ADA" w14:textId="2DFD4169" w:rsidR="00D67558" w:rsidRDefault="00000000">
      <w:pPr>
        <w:spacing w:before="240" w:after="240" w:line="240" w:lineRule="auto"/>
      </w:pPr>
      <w:r>
        <w:rPr>
          <w:rFonts w:ascii="Arial" w:eastAsia="Arial" w:hAnsi="Arial" w:cs="Arial"/>
          <w:color w:val="000000"/>
          <w:lang w:val="en-US" w:eastAsia="en-US"/>
        </w:rPr>
        <w:t>…</w:t>
      </w:r>
    </w:p>
    <w:p w14:paraId="1057B80C" w14:textId="77777777" w:rsidR="00D67558" w:rsidRDefault="00000000">
      <w:pPr>
        <w:spacing w:before="240" w:after="240" w:line="240" w:lineRule="auto"/>
      </w:pPr>
      <w:r>
        <w:rPr>
          <w:rFonts w:ascii="Arial" w:eastAsia="Arial" w:hAnsi="Arial" w:cs="Arial"/>
          <w:b/>
          <w:bCs/>
          <w:color w:val="000000"/>
          <w:lang w:val="en-US" w:eastAsia="en-US"/>
        </w:rPr>
        <w:t xml:space="preserve">Third week, session 5&amp;6-Sketching and iterating on </w:t>
      </w:r>
      <w:proofErr w:type="gramStart"/>
      <w:r>
        <w:rPr>
          <w:rFonts w:ascii="Arial" w:eastAsia="Arial" w:hAnsi="Arial" w:cs="Arial"/>
          <w:b/>
          <w:bCs/>
          <w:color w:val="000000"/>
          <w:lang w:val="en-US" w:eastAsia="en-US"/>
        </w:rPr>
        <w:t>design</w:t>
      </w:r>
      <w:proofErr w:type="gramEnd"/>
      <w:r>
        <w:rPr>
          <w:rFonts w:ascii="Arial" w:eastAsia="Arial" w:hAnsi="Arial" w:cs="Arial"/>
          <w:b/>
          <w:bCs/>
          <w:color w:val="000000"/>
          <w:lang w:val="en-US" w:eastAsia="en-US"/>
        </w:rPr>
        <w:t xml:space="preserve"> </w:t>
      </w:r>
    </w:p>
    <w:p w14:paraId="103C5896" w14:textId="6DA855A1" w:rsidR="00D67558" w:rsidRDefault="00000000">
      <w:pPr>
        <w:spacing w:before="240" w:after="240" w:line="240" w:lineRule="auto"/>
      </w:pPr>
      <w:r>
        <w:rPr>
          <w:rFonts w:ascii="Arial" w:eastAsia="Arial" w:hAnsi="Arial" w:cs="Arial"/>
          <w:b/>
          <w:bCs/>
          <w:color w:val="000000"/>
          <w:lang w:val="en-US" w:eastAsia="en-US"/>
        </w:rPr>
        <w:t xml:space="preserve">Transcription from </w:t>
      </w:r>
      <w:r w:rsidR="006304A7">
        <w:rPr>
          <w:rFonts w:ascii="Arial" w:eastAsia="Arial" w:hAnsi="Arial" w:cs="Arial"/>
          <w:b/>
          <w:bCs/>
          <w:color w:val="000000"/>
          <w:lang w:val="en-US" w:eastAsia="en-US"/>
        </w:rPr>
        <w:t xml:space="preserve">camera </w:t>
      </w:r>
      <w:r>
        <w:rPr>
          <w:rFonts w:ascii="Arial" w:eastAsia="Arial" w:hAnsi="Arial" w:cs="Arial"/>
          <w:b/>
          <w:bCs/>
          <w:color w:val="000000"/>
          <w:lang w:val="en-US" w:eastAsia="en-US"/>
        </w:rPr>
        <w:t xml:space="preserve">following </w:t>
      </w:r>
      <w:r w:rsidR="006304A7">
        <w:rPr>
          <w:rFonts w:ascii="Arial" w:eastAsia="Arial" w:hAnsi="Arial" w:cs="Arial"/>
          <w:b/>
          <w:bCs/>
          <w:color w:val="000000"/>
          <w:lang w:val="en-US" w:eastAsia="en-US"/>
        </w:rPr>
        <w:t xml:space="preserve">teacher </w:t>
      </w:r>
    </w:p>
    <w:p w14:paraId="761F3D1E" w14:textId="3117844F" w:rsidR="00D67558" w:rsidRDefault="00A1705C">
      <w:pPr>
        <w:spacing w:before="240" w:after="240" w:line="240" w:lineRule="auto"/>
      </w:pPr>
      <w:r>
        <w:rPr>
          <w:rFonts w:ascii="Arial" w:eastAsia="Arial" w:hAnsi="Arial" w:cs="Arial"/>
          <w:color w:val="000000"/>
          <w:lang w:val="en-US" w:eastAsia="en-US"/>
        </w:rPr>
        <w:t xml:space="preserve">T: Good </w:t>
      </w:r>
      <w:proofErr w:type="gramStart"/>
      <w:r>
        <w:rPr>
          <w:rFonts w:ascii="Arial" w:eastAsia="Arial" w:hAnsi="Arial" w:cs="Arial"/>
          <w:color w:val="000000"/>
          <w:lang w:val="en-US" w:eastAsia="en-US"/>
        </w:rPr>
        <w:t>morning</w:t>
      </w:r>
      <w:proofErr w:type="gramEnd"/>
      <w:r>
        <w:rPr>
          <w:rFonts w:ascii="Arial" w:eastAsia="Arial" w:hAnsi="Arial" w:cs="Arial"/>
          <w:color w:val="000000"/>
          <w:lang w:val="en-US" w:eastAsia="en-US"/>
        </w:rPr>
        <w:t xml:space="preserve"> everyone, so this is the fifth lesson, who can tell me do you remember what was the design challenge? </w:t>
      </w:r>
    </w:p>
    <w:p w14:paraId="2778A4CE" w14:textId="77777777" w:rsidR="00D67558" w:rsidRDefault="00000000">
      <w:pPr>
        <w:spacing w:before="240" w:after="240" w:line="240" w:lineRule="auto"/>
      </w:pPr>
      <w:r>
        <w:rPr>
          <w:rFonts w:ascii="Arial" w:eastAsia="Arial" w:hAnsi="Arial" w:cs="Arial"/>
          <w:color w:val="000000"/>
          <w:lang w:val="en-US" w:eastAsia="en-US"/>
        </w:rPr>
        <w:t xml:space="preserve">S8: To use biomimicry to make gears for campers that are wind or water </w:t>
      </w:r>
      <w:proofErr w:type="gramStart"/>
      <w:r>
        <w:rPr>
          <w:rFonts w:ascii="Arial" w:eastAsia="Arial" w:hAnsi="Arial" w:cs="Arial"/>
          <w:color w:val="000000"/>
          <w:lang w:val="en-US" w:eastAsia="en-US"/>
        </w:rPr>
        <w:t>resistant</w:t>
      </w:r>
      <w:proofErr w:type="gramEnd"/>
      <w:r>
        <w:rPr>
          <w:rFonts w:ascii="Arial" w:eastAsia="Arial" w:hAnsi="Arial" w:cs="Arial"/>
          <w:color w:val="000000"/>
          <w:lang w:val="en-US" w:eastAsia="en-US"/>
        </w:rPr>
        <w:t xml:space="preserve"> </w:t>
      </w:r>
    </w:p>
    <w:p w14:paraId="5A5744E2" w14:textId="053DC9BA" w:rsidR="00D67558" w:rsidRDefault="00A1705C">
      <w:pPr>
        <w:spacing w:before="240" w:after="240" w:line="240" w:lineRule="auto"/>
      </w:pPr>
      <w:r>
        <w:rPr>
          <w:rFonts w:ascii="Arial Unicode MS" w:eastAsia="Arial Unicode MS" w:hAnsi="Arial Unicode MS" w:cs="Arial Unicode MS"/>
          <w:color w:val="000000"/>
          <w:lang w:val="en-US" w:eastAsia="en-US"/>
        </w:rPr>
        <w:t xml:space="preserve">T: okay, do you remember, how we came up with things on </w:t>
      </w:r>
      <w:proofErr w:type="gramStart"/>
      <w:r>
        <w:rPr>
          <w:rFonts w:ascii="Arial Unicode MS" w:eastAsia="Arial Unicode MS" w:hAnsi="Arial Unicode MS" w:cs="Arial Unicode MS"/>
          <w:color w:val="000000"/>
          <w:lang w:val="en-US" w:eastAsia="en-US"/>
        </w:rPr>
        <w:t>that walls</w:t>
      </w:r>
      <w:proofErr w:type="gramEnd"/>
      <w:r>
        <w:rPr>
          <w:rFonts w:ascii="Arial Unicode MS" w:eastAsia="Arial Unicode MS" w:hAnsi="Arial Unicode MS" w:cs="Arial Unicode MS"/>
          <w:color w:val="000000"/>
          <w:lang w:val="en-US" w:eastAsia="en-US"/>
        </w:rPr>
        <w:t xml:space="preserve"> (the specimens from nature wall), you want to tell me how did we find it？</w:t>
      </w:r>
    </w:p>
    <w:p w14:paraId="60FA67F8" w14:textId="77777777" w:rsidR="00D67558" w:rsidRDefault="00000000">
      <w:pPr>
        <w:spacing w:before="240" w:after="240" w:line="240" w:lineRule="auto"/>
      </w:pPr>
      <w:r>
        <w:rPr>
          <w:rFonts w:ascii="Arial" w:eastAsia="Arial" w:hAnsi="Arial" w:cs="Arial"/>
          <w:color w:val="000000"/>
          <w:lang w:val="en-US" w:eastAsia="en-US"/>
        </w:rPr>
        <w:t xml:space="preserve">S2: We went on a walk to find something that inspire </w:t>
      </w:r>
      <w:proofErr w:type="gramStart"/>
      <w:r>
        <w:rPr>
          <w:rFonts w:ascii="Arial" w:eastAsia="Arial" w:hAnsi="Arial" w:cs="Arial"/>
          <w:color w:val="000000"/>
          <w:lang w:val="en-US" w:eastAsia="en-US"/>
        </w:rPr>
        <w:t>designs</w:t>
      </w:r>
      <w:proofErr w:type="gramEnd"/>
      <w:r>
        <w:rPr>
          <w:rFonts w:ascii="Arial" w:eastAsia="Arial" w:hAnsi="Arial" w:cs="Arial"/>
          <w:color w:val="000000"/>
          <w:lang w:val="en-US" w:eastAsia="en-US"/>
        </w:rPr>
        <w:t xml:space="preserve"> </w:t>
      </w:r>
    </w:p>
    <w:p w14:paraId="01737515" w14:textId="3F6B2383" w:rsidR="00D67558" w:rsidRDefault="00A1705C">
      <w:pPr>
        <w:spacing w:before="240" w:after="240" w:line="240" w:lineRule="auto"/>
      </w:pPr>
      <w:r>
        <w:rPr>
          <w:rFonts w:ascii="Arial" w:eastAsia="Arial" w:hAnsi="Arial" w:cs="Arial"/>
          <w:color w:val="000000"/>
          <w:lang w:val="en-US" w:eastAsia="en-US"/>
        </w:rPr>
        <w:t xml:space="preserve">T: and you spotted interesting things to inspire human design, everyday designs.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what we are going to do today is we are gloing to revisit your design ideas, from the first session, because you already have very nice ideas, and based on your choice box, because you also briantormed at least four ideas that you chose one. And today, we are going to conceptualize our design.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we are going to think about it, elaborate it, describe it, and give feedback to each other. What I want you to do is to have a think at the characteristics, you remember we used these worksheets, once you decide on ah this is the design I want to work on, you are going to fill out </w:t>
      </w:r>
      <w:proofErr w:type="gramStart"/>
      <w:r>
        <w:rPr>
          <w:rFonts w:ascii="Arial" w:eastAsia="Arial" w:hAnsi="Arial" w:cs="Arial"/>
          <w:color w:val="000000"/>
          <w:lang w:val="en-US" w:eastAsia="en-US"/>
        </w:rPr>
        <w:t>these exact same worksheet</w:t>
      </w:r>
      <w:proofErr w:type="gramEnd"/>
      <w:r>
        <w:rPr>
          <w:rFonts w:ascii="Arial" w:eastAsia="Arial" w:hAnsi="Arial" w:cs="Arial"/>
          <w:color w:val="000000"/>
          <w:lang w:val="en-US" w:eastAsia="en-US"/>
        </w:rPr>
        <w:t xml:space="preserve"> that you have. So step one have a look at what you have, step two, get these paper, identify once again, which organism you are focusing, some of you choose maybe the pine cone, tree, and the </w:t>
      </w:r>
      <w:proofErr w:type="gramStart"/>
      <w:r>
        <w:rPr>
          <w:rFonts w:ascii="Arial" w:eastAsia="Arial" w:hAnsi="Arial" w:cs="Arial"/>
          <w:color w:val="000000"/>
          <w:lang w:val="en-US" w:eastAsia="en-US"/>
        </w:rPr>
        <w:t>leaves..</w:t>
      </w:r>
      <w:proofErr w:type="gramEnd"/>
      <w:r>
        <w:rPr>
          <w:rFonts w:ascii="Arial" w:eastAsia="Arial" w:hAnsi="Arial" w:cs="Arial"/>
          <w:color w:val="000000"/>
          <w:lang w:val="en-US" w:eastAsia="en-US"/>
        </w:rPr>
        <w:t xml:space="preserve"> Have a think of what nature thing you were using as </w:t>
      </w:r>
      <w:proofErr w:type="gramStart"/>
      <w:r>
        <w:rPr>
          <w:rFonts w:ascii="Arial" w:eastAsia="Arial" w:hAnsi="Arial" w:cs="Arial"/>
          <w:color w:val="000000"/>
          <w:lang w:val="en-US" w:eastAsia="en-US"/>
        </w:rPr>
        <w:t>analogy,</w:t>
      </w:r>
      <w:proofErr w:type="gramEnd"/>
      <w:r>
        <w:rPr>
          <w:rFonts w:ascii="Arial" w:eastAsia="Arial" w:hAnsi="Arial" w:cs="Arial"/>
          <w:color w:val="000000"/>
          <w:lang w:val="en-US" w:eastAsia="en-US"/>
        </w:rPr>
        <w:t xml:space="preserve"> remember we were also talking about analogy to design something for the campers. And we also have sketching papers. We are going to ask you to sketch your final design. Here we have the characteristics, like this one here, like the rabbit one here, like the function is cooling, like I remember someone telling me how the leaves </w:t>
      </w:r>
      <w:proofErr w:type="gramStart"/>
      <w:r>
        <w:rPr>
          <w:rFonts w:ascii="Arial" w:eastAsia="Arial" w:hAnsi="Arial" w:cs="Arial"/>
          <w:color w:val="000000"/>
          <w:lang w:val="en-US" w:eastAsia="en-US"/>
        </w:rPr>
        <w:lastRenderedPageBreak/>
        <w:t>was</w:t>
      </w:r>
      <w:proofErr w:type="gramEnd"/>
      <w:r>
        <w:rPr>
          <w:rFonts w:ascii="Arial" w:eastAsia="Arial" w:hAnsi="Arial" w:cs="Arial"/>
          <w:color w:val="000000"/>
          <w:lang w:val="en-US" w:eastAsia="en-US"/>
        </w:rPr>
        <w:t xml:space="preserve"> so soft that it reminds you of a teddy bear. So, even though you already have two ideas, choose the one that you like best, and develop on that idea, does that make sense?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once you discuss with your team, take these papers to identify and describe how you want to come up with your design, and Im gonna ask you to sketch it on these papers. (</w:t>
      </w:r>
      <w:proofErr w:type="gramStart"/>
      <w:r>
        <w:rPr>
          <w:rFonts w:ascii="Arial" w:eastAsia="Arial" w:hAnsi="Arial" w:cs="Arial"/>
          <w:color w:val="000000"/>
          <w:lang w:val="en-US" w:eastAsia="en-US"/>
        </w:rPr>
        <w:t>showing</w:t>
      </w:r>
      <w:proofErr w:type="gramEnd"/>
      <w:r>
        <w:rPr>
          <w:rFonts w:ascii="Arial" w:eastAsia="Arial" w:hAnsi="Arial" w:cs="Arial"/>
          <w:color w:val="000000"/>
          <w:lang w:val="en-US" w:eastAsia="en-US"/>
        </w:rPr>
        <w:t xml:space="preserve"> papers with small squares) You know how we have used isometric paper before, just to give you an idea, if you want to do the 2D or 3D version, you can use these papers, we thought that these squares might help you to make it a bit more, ugh</w:t>
      </w:r>
    </w:p>
    <w:p w14:paraId="455F4DE4" w14:textId="77777777" w:rsidR="00D67558" w:rsidRDefault="00000000">
      <w:pPr>
        <w:spacing w:before="240" w:after="240" w:line="240" w:lineRule="auto"/>
      </w:pPr>
      <w:r>
        <w:rPr>
          <w:rFonts w:ascii="Arial" w:eastAsia="Arial" w:hAnsi="Arial" w:cs="Arial"/>
          <w:color w:val="000000"/>
          <w:lang w:val="en-US" w:eastAsia="en-US"/>
        </w:rPr>
        <w:t>S8: but can we use isometric papers?</w:t>
      </w:r>
    </w:p>
    <w:p w14:paraId="743C048F" w14:textId="4B54DE49"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 xml:space="preserve">yea,  </w:t>
      </w:r>
      <w:proofErr w:type="spellStart"/>
      <w:r>
        <w:rPr>
          <w:rFonts w:ascii="Arial" w:eastAsia="Arial" w:hAnsi="Arial" w:cs="Arial"/>
          <w:color w:val="000000"/>
          <w:lang w:val="en-US" w:eastAsia="en-US"/>
        </w:rPr>
        <w:t>i</w:t>
      </w:r>
      <w:proofErr w:type="spellEnd"/>
      <w:proofErr w:type="gramEnd"/>
      <w:r>
        <w:rPr>
          <w:rFonts w:ascii="Arial" w:eastAsia="Arial" w:hAnsi="Arial" w:cs="Arial"/>
          <w:color w:val="000000"/>
          <w:lang w:val="en-US" w:eastAsia="en-US"/>
        </w:rPr>
        <w:t xml:space="preserve"> also have isometric papers, so you can use this or this. Okay everyone knows what to </w:t>
      </w:r>
      <w:proofErr w:type="gramStart"/>
      <w:r>
        <w:rPr>
          <w:rFonts w:ascii="Arial" w:eastAsia="Arial" w:hAnsi="Arial" w:cs="Arial"/>
          <w:color w:val="000000"/>
          <w:lang w:val="en-US" w:eastAsia="en-US"/>
        </w:rPr>
        <w:t>do?</w:t>
      </w:r>
      <w:proofErr w:type="gramEnd"/>
      <w:r>
        <w:rPr>
          <w:rFonts w:ascii="Arial" w:eastAsia="Arial" w:hAnsi="Arial" w:cs="Arial"/>
          <w:color w:val="000000"/>
          <w:lang w:val="en-US" w:eastAsia="en-US"/>
        </w:rPr>
        <w:t xml:space="preserve"> You have one minute to tell your shoulder buddy what we are going to do. </w:t>
      </w:r>
    </w:p>
    <w:p w14:paraId="3D87DA5C" w14:textId="1A42A047" w:rsidR="00D67558" w:rsidRDefault="00D67558">
      <w:pPr>
        <w:spacing w:before="240" w:after="240" w:line="240" w:lineRule="auto"/>
      </w:pPr>
    </w:p>
    <w:p w14:paraId="1FD0D15E" w14:textId="3747B87F" w:rsidR="00D67558" w:rsidRDefault="00000000">
      <w:pPr>
        <w:spacing w:before="240" w:after="240" w:line="240" w:lineRule="auto"/>
      </w:pPr>
      <w:r>
        <w:rPr>
          <w:rFonts w:ascii="Arial" w:eastAsia="Arial" w:hAnsi="Arial" w:cs="Arial"/>
          <w:b/>
          <w:bCs/>
          <w:color w:val="000000"/>
          <w:lang w:val="en-US" w:eastAsia="en-US"/>
        </w:rPr>
        <w:t xml:space="preserve">Camera following </w:t>
      </w:r>
      <w:proofErr w:type="gramStart"/>
      <w:r w:rsidR="006304A7">
        <w:rPr>
          <w:rFonts w:ascii="Arial" w:eastAsia="Arial" w:hAnsi="Arial" w:cs="Arial"/>
          <w:b/>
          <w:bCs/>
          <w:color w:val="000000"/>
          <w:lang w:val="en-US" w:eastAsia="en-US"/>
        </w:rPr>
        <w:t>teacher</w:t>
      </w:r>
      <w:proofErr w:type="gramEnd"/>
    </w:p>
    <w:p w14:paraId="28FCC3BD" w14:textId="69E18F7D" w:rsidR="00D67558" w:rsidRDefault="00A1705C">
      <w:pPr>
        <w:spacing w:before="240" w:after="240" w:line="240" w:lineRule="auto"/>
      </w:pPr>
      <w:r>
        <w:rPr>
          <w:rFonts w:ascii="Arial" w:eastAsia="Arial" w:hAnsi="Arial" w:cs="Arial"/>
          <w:color w:val="000000"/>
          <w:lang w:val="en-US" w:eastAsia="en-US"/>
        </w:rPr>
        <w:t xml:space="preserve">T: which organism did you choose </w:t>
      </w:r>
    </w:p>
    <w:p w14:paraId="03EDF32B" w14:textId="77777777" w:rsidR="00D67558" w:rsidRDefault="00000000">
      <w:pPr>
        <w:spacing w:before="240" w:after="240" w:line="240" w:lineRule="auto"/>
      </w:pPr>
      <w:r>
        <w:rPr>
          <w:rFonts w:ascii="Arial" w:eastAsia="Arial" w:hAnsi="Arial" w:cs="Arial"/>
          <w:color w:val="000000"/>
          <w:lang w:val="en-US" w:eastAsia="en-US"/>
        </w:rPr>
        <w:t xml:space="preserve">S12: spiral tree and it’s swirling </w:t>
      </w:r>
      <w:proofErr w:type="gramStart"/>
      <w:r>
        <w:rPr>
          <w:rFonts w:ascii="Arial" w:eastAsia="Arial" w:hAnsi="Arial" w:cs="Arial"/>
          <w:color w:val="000000"/>
          <w:lang w:val="en-US" w:eastAsia="en-US"/>
        </w:rPr>
        <w:t>trunk</w:t>
      </w:r>
      <w:proofErr w:type="gramEnd"/>
      <w:r>
        <w:rPr>
          <w:rFonts w:ascii="Arial" w:eastAsia="Arial" w:hAnsi="Arial" w:cs="Arial"/>
          <w:color w:val="000000"/>
          <w:lang w:val="en-US" w:eastAsia="en-US"/>
        </w:rPr>
        <w:t xml:space="preserve"> </w:t>
      </w:r>
    </w:p>
    <w:p w14:paraId="5A96735D" w14:textId="0308A682" w:rsidR="00D67558" w:rsidRDefault="00A1705C">
      <w:pPr>
        <w:spacing w:before="240" w:after="240" w:line="240" w:lineRule="auto"/>
      </w:pPr>
      <w:r>
        <w:rPr>
          <w:rFonts w:ascii="Arial" w:eastAsia="Arial" w:hAnsi="Arial" w:cs="Arial"/>
          <w:color w:val="000000"/>
          <w:lang w:val="en-US" w:eastAsia="en-US"/>
        </w:rPr>
        <w:t xml:space="preserve">T: okay, what’s the strategy from it </w:t>
      </w:r>
    </w:p>
    <w:p w14:paraId="58D4A035" w14:textId="77777777" w:rsidR="00D67558" w:rsidRDefault="00000000">
      <w:pPr>
        <w:spacing w:before="240" w:after="240" w:line="240" w:lineRule="auto"/>
      </w:pPr>
      <w:r>
        <w:rPr>
          <w:rFonts w:ascii="Arial" w:eastAsia="Arial" w:hAnsi="Arial" w:cs="Arial"/>
          <w:color w:val="000000"/>
          <w:lang w:val="en-US" w:eastAsia="en-US"/>
        </w:rPr>
        <w:t xml:space="preserve">S12: making </w:t>
      </w:r>
      <w:proofErr w:type="gramStart"/>
      <w:r>
        <w:rPr>
          <w:rFonts w:ascii="Arial" w:eastAsia="Arial" w:hAnsi="Arial" w:cs="Arial"/>
          <w:color w:val="000000"/>
          <w:lang w:val="en-US" w:eastAsia="en-US"/>
        </w:rPr>
        <w:t>swirl</w:t>
      </w:r>
      <w:proofErr w:type="gramEnd"/>
    </w:p>
    <w:p w14:paraId="701300E5" w14:textId="599AA75C" w:rsidR="00D67558" w:rsidRDefault="00A1705C">
      <w:pPr>
        <w:spacing w:before="240" w:after="240" w:line="240" w:lineRule="auto"/>
      </w:pPr>
      <w:r>
        <w:rPr>
          <w:rFonts w:ascii="Arial" w:eastAsia="Arial" w:hAnsi="Arial" w:cs="Arial"/>
          <w:color w:val="000000"/>
          <w:lang w:val="en-US" w:eastAsia="en-US"/>
        </w:rPr>
        <w:t xml:space="preserve">T: okay what’s your design, oh okay you choose the swiriling tent, so you are going to use the swirly… so what is the biological strategy? Here you need to name it, and what makes this idea stand </w:t>
      </w:r>
      <w:proofErr w:type="gramStart"/>
      <w:r>
        <w:rPr>
          <w:rFonts w:ascii="Arial" w:eastAsia="Arial" w:hAnsi="Arial" w:cs="Arial"/>
          <w:color w:val="000000"/>
          <w:lang w:val="en-US" w:eastAsia="en-US"/>
        </w:rPr>
        <w:t>out</w:t>
      </w:r>
      <w:proofErr w:type="gramEnd"/>
      <w:r>
        <w:rPr>
          <w:rFonts w:ascii="Arial" w:eastAsia="Arial" w:hAnsi="Arial" w:cs="Arial"/>
          <w:color w:val="000000"/>
          <w:lang w:val="en-US" w:eastAsia="en-US"/>
        </w:rPr>
        <w:t xml:space="preserve"> </w:t>
      </w:r>
    </w:p>
    <w:p w14:paraId="241643C2" w14:textId="77777777" w:rsidR="00D67558" w:rsidRDefault="00000000">
      <w:pPr>
        <w:spacing w:before="240" w:after="240" w:line="240" w:lineRule="auto"/>
      </w:pPr>
      <w:r>
        <w:rPr>
          <w:rFonts w:ascii="Arial" w:eastAsia="Arial" w:hAnsi="Arial" w:cs="Arial"/>
          <w:color w:val="000000"/>
          <w:lang w:val="en-US" w:eastAsia="en-US"/>
        </w:rPr>
        <w:t xml:space="preserve">S12: i don’t </w:t>
      </w:r>
      <w:proofErr w:type="gramStart"/>
      <w:r>
        <w:rPr>
          <w:rFonts w:ascii="Arial" w:eastAsia="Arial" w:hAnsi="Arial" w:cs="Arial"/>
          <w:color w:val="000000"/>
          <w:lang w:val="en-US" w:eastAsia="en-US"/>
        </w:rPr>
        <w:t>know</w:t>
      </w:r>
      <w:proofErr w:type="gramEnd"/>
      <w:r>
        <w:rPr>
          <w:rFonts w:ascii="Arial" w:eastAsia="Arial" w:hAnsi="Arial" w:cs="Arial"/>
          <w:color w:val="000000"/>
          <w:lang w:val="en-US" w:eastAsia="en-US"/>
        </w:rPr>
        <w:t xml:space="preserve"> </w:t>
      </w:r>
    </w:p>
    <w:p w14:paraId="053238FB" w14:textId="096069FF" w:rsidR="00D67558" w:rsidRDefault="00A1705C">
      <w:pPr>
        <w:spacing w:before="240" w:after="240" w:line="240" w:lineRule="auto"/>
      </w:pPr>
      <w:r>
        <w:rPr>
          <w:rFonts w:ascii="Arial" w:eastAsia="Arial" w:hAnsi="Arial" w:cs="Arial"/>
          <w:color w:val="000000"/>
          <w:lang w:val="en-US" w:eastAsia="en-US"/>
        </w:rPr>
        <w:t xml:space="preserve">T: okay (walks away) </w:t>
      </w:r>
    </w:p>
    <w:p w14:paraId="72C09DF1" w14:textId="6E66877A" w:rsidR="00D67558" w:rsidRDefault="00A1705C">
      <w:pPr>
        <w:spacing w:before="240" w:after="240" w:line="240" w:lineRule="auto"/>
      </w:pPr>
      <w:r>
        <w:rPr>
          <w:rFonts w:ascii="Arial" w:eastAsia="Arial" w:hAnsi="Arial" w:cs="Arial"/>
          <w:color w:val="000000"/>
          <w:lang w:val="en-US" w:eastAsia="en-US"/>
        </w:rPr>
        <w:t xml:space="preserve">T: okay show me, what’s your chosen idea </w:t>
      </w:r>
    </w:p>
    <w:p w14:paraId="62781F8F" w14:textId="77777777" w:rsidR="00D67558" w:rsidRDefault="00000000">
      <w:pPr>
        <w:spacing w:before="240" w:after="240" w:line="240" w:lineRule="auto"/>
      </w:pPr>
      <w:r>
        <w:rPr>
          <w:rFonts w:ascii="Arial" w:eastAsia="Arial" w:hAnsi="Arial" w:cs="Arial"/>
          <w:color w:val="000000"/>
          <w:lang w:val="en-US" w:eastAsia="en-US"/>
        </w:rPr>
        <w:t>S</w:t>
      </w:r>
      <w:proofErr w:type="gramStart"/>
      <w:r>
        <w:rPr>
          <w:rFonts w:ascii="Arial" w:eastAsia="Arial" w:hAnsi="Arial" w:cs="Arial"/>
          <w:color w:val="000000"/>
          <w:lang w:val="en-US" w:eastAsia="en-US"/>
        </w:rPr>
        <w:t>14 :</w:t>
      </w:r>
      <w:proofErr w:type="gramEnd"/>
      <w:r>
        <w:rPr>
          <w:rFonts w:ascii="Arial" w:eastAsia="Arial" w:hAnsi="Arial" w:cs="Arial"/>
          <w:color w:val="000000"/>
          <w:lang w:val="en-US" w:eastAsia="en-US"/>
        </w:rPr>
        <w:t xml:space="preserve"> it’s like a ball of fur that can like soak up water </w:t>
      </w:r>
    </w:p>
    <w:p w14:paraId="355F9847" w14:textId="3302D14F" w:rsidR="00D67558" w:rsidRDefault="00A1705C">
      <w:pPr>
        <w:spacing w:before="240" w:after="240" w:line="240" w:lineRule="auto"/>
      </w:pPr>
      <w:r>
        <w:rPr>
          <w:rFonts w:ascii="Arial" w:eastAsia="Arial" w:hAnsi="Arial" w:cs="Arial"/>
          <w:color w:val="000000"/>
          <w:lang w:val="en-US" w:eastAsia="en-US"/>
        </w:rPr>
        <w:t>T: it can soak water, okay</w:t>
      </w:r>
    </w:p>
    <w:p w14:paraId="2F61A1C7" w14:textId="77777777" w:rsidR="00D67558" w:rsidRDefault="00000000">
      <w:pPr>
        <w:spacing w:before="240" w:after="240" w:line="240" w:lineRule="auto"/>
      </w:pPr>
      <w:r>
        <w:rPr>
          <w:rFonts w:ascii="Arial" w:eastAsia="Arial" w:hAnsi="Arial" w:cs="Arial"/>
          <w:color w:val="000000"/>
          <w:lang w:val="en-US" w:eastAsia="en-US"/>
        </w:rPr>
        <w:t xml:space="preserve">S14: we are using the dog fur and some extra material </w:t>
      </w:r>
      <w:proofErr w:type="gramStart"/>
      <w:r>
        <w:rPr>
          <w:rFonts w:ascii="Arial" w:eastAsia="Arial" w:hAnsi="Arial" w:cs="Arial"/>
          <w:color w:val="000000"/>
          <w:lang w:val="en-US" w:eastAsia="en-US"/>
        </w:rPr>
        <w:t>together</w:t>
      </w:r>
      <w:proofErr w:type="gramEnd"/>
      <w:r>
        <w:rPr>
          <w:rFonts w:ascii="Arial" w:eastAsia="Arial" w:hAnsi="Arial" w:cs="Arial"/>
          <w:color w:val="000000"/>
          <w:lang w:val="en-US" w:eastAsia="en-US"/>
        </w:rPr>
        <w:t xml:space="preserve"> </w:t>
      </w:r>
    </w:p>
    <w:p w14:paraId="4F881BCB" w14:textId="2A4170E6"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for example, if we have a look at the bunny, their ears help them to cool the blood, and that’s their biological strategy. So here maybe the biological strategy is the waterproof of the fur? And then are you using the isometric paper to draw?</w:t>
      </w:r>
    </w:p>
    <w:p w14:paraId="339F260B" w14:textId="77777777" w:rsidR="00D67558" w:rsidRDefault="00000000">
      <w:pPr>
        <w:spacing w:before="240" w:after="240" w:line="240" w:lineRule="auto"/>
      </w:pPr>
      <w:r>
        <w:rPr>
          <w:rFonts w:ascii="Arial" w:eastAsia="Arial" w:hAnsi="Arial" w:cs="Arial"/>
          <w:color w:val="000000"/>
          <w:lang w:val="en-US" w:eastAsia="en-US"/>
        </w:rPr>
        <w:t xml:space="preserve">S14: we </w:t>
      </w:r>
      <w:proofErr w:type="gramStart"/>
      <w:r>
        <w:rPr>
          <w:rFonts w:ascii="Arial" w:eastAsia="Arial" w:hAnsi="Arial" w:cs="Arial"/>
          <w:color w:val="000000"/>
          <w:lang w:val="en-US" w:eastAsia="en-US"/>
        </w:rPr>
        <w:t>are</w:t>
      </w:r>
      <w:proofErr w:type="gramEnd"/>
    </w:p>
    <w:p w14:paraId="7B835207" w14:textId="0A4D0071" w:rsidR="00D67558" w:rsidRDefault="00A1705C">
      <w:pPr>
        <w:spacing w:before="240" w:after="240" w:line="240" w:lineRule="auto"/>
      </w:pPr>
      <w:r>
        <w:rPr>
          <w:rFonts w:ascii="Arial" w:eastAsia="Arial" w:hAnsi="Arial" w:cs="Arial"/>
          <w:color w:val="000000"/>
          <w:lang w:val="en-US" w:eastAsia="en-US"/>
        </w:rPr>
        <w:t>T: okay, good (walks away)</w:t>
      </w:r>
    </w:p>
    <w:p w14:paraId="77EED52B" w14:textId="77777777" w:rsidR="00D67558" w:rsidRDefault="00000000">
      <w:pPr>
        <w:spacing w:before="240" w:after="240" w:line="240" w:lineRule="auto"/>
      </w:pPr>
      <w:r>
        <w:rPr>
          <w:rFonts w:ascii="Arial" w:eastAsia="Arial" w:hAnsi="Arial" w:cs="Arial"/>
          <w:color w:val="000000"/>
          <w:lang w:val="en-US" w:eastAsia="en-US"/>
        </w:rPr>
        <w:t xml:space="preserve">S14: what do you mean like what makes this idea stand out from </w:t>
      </w:r>
      <w:proofErr w:type="gramStart"/>
      <w:r>
        <w:rPr>
          <w:rFonts w:ascii="Arial" w:eastAsia="Arial" w:hAnsi="Arial" w:cs="Arial"/>
          <w:color w:val="000000"/>
          <w:lang w:val="en-US" w:eastAsia="en-US"/>
        </w:rPr>
        <w:t>others</w:t>
      </w:r>
      <w:proofErr w:type="gramEnd"/>
      <w:r>
        <w:rPr>
          <w:rFonts w:ascii="Arial" w:eastAsia="Arial" w:hAnsi="Arial" w:cs="Arial"/>
          <w:color w:val="000000"/>
          <w:lang w:val="en-US" w:eastAsia="en-US"/>
        </w:rPr>
        <w:t xml:space="preserve"> </w:t>
      </w:r>
    </w:p>
    <w:p w14:paraId="2074D1C7" w14:textId="7248D1AE" w:rsidR="00D67558" w:rsidRDefault="00A1705C">
      <w:pPr>
        <w:spacing w:before="240" w:after="240" w:line="240" w:lineRule="auto"/>
      </w:pPr>
      <w:r>
        <w:rPr>
          <w:rFonts w:ascii="Arial" w:eastAsia="Arial" w:hAnsi="Arial" w:cs="Arial"/>
          <w:color w:val="000000"/>
          <w:lang w:val="en-US" w:eastAsia="en-US"/>
        </w:rPr>
        <w:t>T: you drew four ideas, and somehow you end up with this one, so what makes this special. Are you in charge of the sketching?</w:t>
      </w:r>
    </w:p>
    <w:p w14:paraId="3CA07C36" w14:textId="77777777" w:rsidR="00D67558" w:rsidRDefault="00000000">
      <w:pPr>
        <w:spacing w:before="240" w:after="240" w:line="240" w:lineRule="auto"/>
      </w:pPr>
      <w:r>
        <w:rPr>
          <w:rFonts w:ascii="Arial" w:eastAsia="Arial" w:hAnsi="Arial" w:cs="Arial"/>
          <w:color w:val="000000"/>
          <w:lang w:val="en-US" w:eastAsia="en-US"/>
        </w:rPr>
        <w:t xml:space="preserve">S15: yea, I still don’t know </w:t>
      </w:r>
      <w:proofErr w:type="gramStart"/>
      <w:r>
        <w:rPr>
          <w:rFonts w:ascii="Arial" w:eastAsia="Arial" w:hAnsi="Arial" w:cs="Arial"/>
          <w:color w:val="000000"/>
          <w:lang w:val="en-US" w:eastAsia="en-US"/>
        </w:rPr>
        <w:t>how</w:t>
      </w:r>
      <w:proofErr w:type="gramEnd"/>
    </w:p>
    <w:p w14:paraId="73C9F0F1" w14:textId="49934990" w:rsidR="00D67558" w:rsidRDefault="00A1705C">
      <w:pPr>
        <w:spacing w:before="240" w:after="240" w:line="240" w:lineRule="auto"/>
      </w:pPr>
      <w:r>
        <w:rPr>
          <w:rFonts w:ascii="Arial" w:eastAsia="Arial" w:hAnsi="Arial" w:cs="Arial"/>
          <w:color w:val="000000"/>
          <w:lang w:val="en-US" w:eastAsia="en-US"/>
        </w:rPr>
        <w:lastRenderedPageBreak/>
        <w:t xml:space="preserve">T: this is your chosen </w:t>
      </w:r>
      <w:proofErr w:type="gramStart"/>
      <w:r>
        <w:rPr>
          <w:rFonts w:ascii="Arial" w:eastAsia="Arial" w:hAnsi="Arial" w:cs="Arial"/>
          <w:color w:val="000000"/>
          <w:lang w:val="en-US" w:eastAsia="en-US"/>
        </w:rPr>
        <w:t>design</w:t>
      </w:r>
      <w:proofErr w:type="gramEnd"/>
      <w:r>
        <w:rPr>
          <w:rFonts w:ascii="Arial" w:eastAsia="Arial" w:hAnsi="Arial" w:cs="Arial"/>
          <w:color w:val="000000"/>
          <w:lang w:val="en-US" w:eastAsia="en-US"/>
        </w:rPr>
        <w:t xml:space="preserve"> right? This one here? I think you are doing a great job, why are you erasing it?</w:t>
      </w:r>
    </w:p>
    <w:p w14:paraId="252D38C6" w14:textId="77777777" w:rsidR="00D67558" w:rsidRDefault="00000000">
      <w:pPr>
        <w:spacing w:before="240" w:after="240" w:line="240" w:lineRule="auto"/>
      </w:pPr>
      <w:r>
        <w:rPr>
          <w:rFonts w:ascii="Arial" w:eastAsia="Arial" w:hAnsi="Arial" w:cs="Arial"/>
          <w:color w:val="000000"/>
          <w:lang w:val="en-US" w:eastAsia="en-US"/>
        </w:rPr>
        <w:t>S15: it’s like not connecting to each other (gesturing a triangular tent top shape and erasing the previous sketching, and setting to sketch again)</w:t>
      </w:r>
    </w:p>
    <w:p w14:paraId="52E7DB12" w14:textId="0DCD95AF" w:rsidR="00D67558" w:rsidRDefault="00A1705C">
      <w:pPr>
        <w:spacing w:before="240" w:after="240" w:line="240" w:lineRule="auto"/>
      </w:pPr>
      <w:r>
        <w:rPr>
          <w:rFonts w:ascii="Arial" w:eastAsia="Arial" w:hAnsi="Arial" w:cs="Arial"/>
          <w:color w:val="000000"/>
          <w:lang w:val="en-US" w:eastAsia="en-US"/>
        </w:rPr>
        <w:t xml:space="preserve">T: you could also </w:t>
      </w:r>
      <w:proofErr w:type="gramStart"/>
      <w:r>
        <w:rPr>
          <w:rFonts w:ascii="Arial" w:eastAsia="Arial" w:hAnsi="Arial" w:cs="Arial"/>
          <w:color w:val="000000"/>
          <w:lang w:val="en-US" w:eastAsia="en-US"/>
        </w:rPr>
        <w:t>using</w:t>
      </w:r>
      <w:proofErr w:type="gramEnd"/>
      <w:r>
        <w:rPr>
          <w:rFonts w:ascii="Arial" w:eastAsia="Arial" w:hAnsi="Arial" w:cs="Arial"/>
          <w:color w:val="000000"/>
          <w:lang w:val="en-US" w:eastAsia="en-US"/>
        </w:rPr>
        <w:t xml:space="preserve"> the white side (i.e. the blank paper, with no grids or no isometric planning) whatever works best for you </w:t>
      </w:r>
    </w:p>
    <w:p w14:paraId="23CC24E5" w14:textId="0A443DF2" w:rsidR="00D67558" w:rsidRDefault="00A1705C">
      <w:pPr>
        <w:spacing w:before="240" w:after="240" w:line="240" w:lineRule="auto"/>
      </w:pPr>
      <w:r>
        <w:rPr>
          <w:rFonts w:ascii="Arial" w:eastAsia="Arial" w:hAnsi="Arial" w:cs="Arial"/>
          <w:color w:val="000000"/>
          <w:lang w:val="en-US" w:eastAsia="en-US"/>
        </w:rPr>
        <w:t>T: do you have another idea?... i still don’t… is the idea like having a furry ball that helps you to dry out your tent?</w:t>
      </w:r>
    </w:p>
    <w:p w14:paraId="69B0397C" w14:textId="77777777" w:rsidR="00D67558" w:rsidRDefault="00000000">
      <w:pPr>
        <w:spacing w:before="240" w:after="240" w:line="240" w:lineRule="auto"/>
      </w:pPr>
      <w:r>
        <w:rPr>
          <w:rFonts w:ascii="Arial" w:eastAsia="Arial" w:hAnsi="Arial" w:cs="Arial"/>
          <w:color w:val="000000"/>
          <w:lang w:val="en-US" w:eastAsia="en-US"/>
        </w:rPr>
        <w:t xml:space="preserve">S14: yea, like if you have a puddle in your </w:t>
      </w:r>
      <w:proofErr w:type="gramStart"/>
      <w:r>
        <w:rPr>
          <w:rFonts w:ascii="Arial" w:eastAsia="Arial" w:hAnsi="Arial" w:cs="Arial"/>
          <w:color w:val="000000"/>
          <w:lang w:val="en-US" w:eastAsia="en-US"/>
        </w:rPr>
        <w:t>tent</w:t>
      </w:r>
      <w:proofErr w:type="gramEnd"/>
      <w:r>
        <w:rPr>
          <w:rFonts w:ascii="Arial" w:eastAsia="Arial" w:hAnsi="Arial" w:cs="Arial"/>
          <w:color w:val="000000"/>
          <w:lang w:val="en-US" w:eastAsia="en-US"/>
        </w:rPr>
        <w:t xml:space="preserve"> </w:t>
      </w:r>
    </w:p>
    <w:p w14:paraId="289A3126" w14:textId="36379677" w:rsidR="00D67558" w:rsidRDefault="00A1705C">
      <w:pPr>
        <w:spacing w:before="240" w:after="240" w:line="240" w:lineRule="auto"/>
      </w:pPr>
      <w:r>
        <w:rPr>
          <w:rFonts w:ascii="Arial" w:eastAsia="Arial" w:hAnsi="Arial" w:cs="Arial"/>
          <w:color w:val="000000"/>
          <w:lang w:val="en-US" w:eastAsia="en-US"/>
        </w:rPr>
        <w:t xml:space="preserve">T: okay, so the water soaker </w:t>
      </w:r>
    </w:p>
    <w:p w14:paraId="3E5C563F" w14:textId="77777777" w:rsidR="00D67558" w:rsidRDefault="00000000">
      <w:pPr>
        <w:spacing w:before="240" w:after="240" w:line="240" w:lineRule="auto"/>
      </w:pPr>
      <w:r>
        <w:rPr>
          <w:rFonts w:ascii="Arial" w:eastAsia="Arial" w:hAnsi="Arial" w:cs="Arial"/>
          <w:color w:val="000000"/>
          <w:lang w:val="en-US" w:eastAsia="en-US"/>
        </w:rPr>
        <w:t xml:space="preserve">S14: its like the size of this, (gesturing), and they can like squeeze out like </w:t>
      </w:r>
      <w:proofErr w:type="gramStart"/>
      <w:r>
        <w:rPr>
          <w:rFonts w:ascii="Arial" w:eastAsia="Arial" w:hAnsi="Arial" w:cs="Arial"/>
          <w:color w:val="000000"/>
          <w:lang w:val="en-US" w:eastAsia="en-US"/>
        </w:rPr>
        <w:t>outside</w:t>
      </w:r>
      <w:proofErr w:type="gramEnd"/>
      <w:r>
        <w:rPr>
          <w:rFonts w:ascii="Arial" w:eastAsia="Arial" w:hAnsi="Arial" w:cs="Arial"/>
          <w:color w:val="000000"/>
          <w:lang w:val="en-US" w:eastAsia="en-US"/>
        </w:rPr>
        <w:t xml:space="preserve"> </w:t>
      </w:r>
    </w:p>
    <w:p w14:paraId="776587C0" w14:textId="05560276" w:rsidR="00D67558" w:rsidRDefault="00A1705C">
      <w:pPr>
        <w:spacing w:before="240" w:after="240" w:line="240" w:lineRule="auto"/>
      </w:pPr>
      <w:r>
        <w:rPr>
          <w:rFonts w:ascii="Arial" w:eastAsia="Arial" w:hAnsi="Arial" w:cs="Arial"/>
          <w:color w:val="000000"/>
          <w:lang w:val="en-US" w:eastAsia="en-US"/>
        </w:rPr>
        <w:t xml:space="preserve">T: it’s like a big sponge </w:t>
      </w:r>
    </w:p>
    <w:p w14:paraId="0D15BAED" w14:textId="77777777" w:rsidR="00D67558" w:rsidRDefault="00000000">
      <w:pPr>
        <w:spacing w:before="240" w:after="240" w:line="240" w:lineRule="auto"/>
      </w:pPr>
      <w:r>
        <w:rPr>
          <w:rFonts w:ascii="Arial" w:eastAsia="Arial" w:hAnsi="Arial" w:cs="Arial"/>
          <w:color w:val="000000"/>
          <w:lang w:val="en-US" w:eastAsia="en-US"/>
        </w:rPr>
        <w:t xml:space="preserve">S14: yes </w:t>
      </w:r>
    </w:p>
    <w:p w14:paraId="15B0D869" w14:textId="2543F28F" w:rsidR="00D67558" w:rsidRDefault="00A1705C">
      <w:pPr>
        <w:spacing w:before="240" w:after="240" w:line="240" w:lineRule="auto"/>
      </w:pPr>
      <w:r>
        <w:rPr>
          <w:rFonts w:ascii="Arial" w:eastAsia="Arial" w:hAnsi="Arial" w:cs="Arial"/>
          <w:color w:val="000000"/>
          <w:lang w:val="en-US" w:eastAsia="en-US"/>
        </w:rPr>
        <w:t xml:space="preserve">T: a furry big sponge to keep you dry </w:t>
      </w:r>
    </w:p>
    <w:p w14:paraId="3C6B0478" w14:textId="77777777" w:rsidR="00D67558" w:rsidRDefault="00000000">
      <w:pPr>
        <w:spacing w:before="240" w:after="240" w:line="240" w:lineRule="auto"/>
      </w:pPr>
      <w:r>
        <w:rPr>
          <w:rFonts w:ascii="Arial" w:eastAsia="Arial" w:hAnsi="Arial" w:cs="Arial"/>
          <w:color w:val="000000"/>
          <w:lang w:val="en-US" w:eastAsia="en-US"/>
        </w:rPr>
        <w:t xml:space="preserve">S14: that is special for </w:t>
      </w:r>
      <w:proofErr w:type="gramStart"/>
      <w:r>
        <w:rPr>
          <w:rFonts w:ascii="Arial" w:eastAsia="Arial" w:hAnsi="Arial" w:cs="Arial"/>
          <w:color w:val="000000"/>
          <w:lang w:val="en-US" w:eastAsia="en-US"/>
        </w:rPr>
        <w:t>camping</w:t>
      </w:r>
      <w:proofErr w:type="gramEnd"/>
    </w:p>
    <w:p w14:paraId="70973EA4" w14:textId="0E92C817" w:rsidR="00D67558" w:rsidRDefault="00A1705C">
      <w:pPr>
        <w:spacing w:before="240" w:after="240" w:line="240" w:lineRule="auto"/>
      </w:pPr>
      <w:r>
        <w:rPr>
          <w:rFonts w:ascii="Arial" w:eastAsia="Arial" w:hAnsi="Arial" w:cs="Arial"/>
          <w:color w:val="000000"/>
          <w:lang w:val="en-US" w:eastAsia="en-US"/>
        </w:rPr>
        <w:t xml:space="preserve">T: so maybe you can add something to </w:t>
      </w:r>
      <w:proofErr w:type="gramStart"/>
      <w:r>
        <w:rPr>
          <w:rFonts w:ascii="Arial" w:eastAsia="Arial" w:hAnsi="Arial" w:cs="Arial"/>
          <w:color w:val="000000"/>
          <w:lang w:val="en-US" w:eastAsia="en-US"/>
        </w:rPr>
        <w:t>this, because</w:t>
      </w:r>
      <w:proofErr w:type="gramEnd"/>
      <w:r>
        <w:rPr>
          <w:rFonts w:ascii="Arial" w:eastAsia="Arial" w:hAnsi="Arial" w:cs="Arial"/>
          <w:color w:val="000000"/>
          <w:lang w:val="en-US" w:eastAsia="en-US"/>
        </w:rPr>
        <w:t xml:space="preserve"> this is too general.</w:t>
      </w:r>
      <w:r w:rsidR="006304A7">
        <w:rPr>
          <w:rFonts w:ascii="Arial" w:eastAsia="Arial" w:hAnsi="Arial" w:cs="Arial"/>
          <w:color w:val="000000"/>
          <w:lang w:val="en-US" w:eastAsia="en-US"/>
        </w:rPr>
        <w:t xml:space="preserve"> D</w:t>
      </w:r>
      <w:r>
        <w:rPr>
          <w:rFonts w:ascii="Arial" w:eastAsia="Arial" w:hAnsi="Arial" w:cs="Arial"/>
          <w:color w:val="000000"/>
          <w:lang w:val="en-US" w:eastAsia="en-US"/>
        </w:rPr>
        <w:t>o you have some idea?</w:t>
      </w:r>
    </w:p>
    <w:p w14:paraId="5B0997C5" w14:textId="1D14B457" w:rsidR="00D67558" w:rsidRDefault="00000000">
      <w:pPr>
        <w:spacing w:before="240" w:after="240" w:line="240" w:lineRule="auto"/>
      </w:pPr>
      <w:r>
        <w:rPr>
          <w:rFonts w:ascii="Arial" w:eastAsia="Arial" w:hAnsi="Arial" w:cs="Arial"/>
          <w:color w:val="000000"/>
          <w:lang w:val="en-US" w:eastAsia="en-US"/>
        </w:rPr>
        <w:t>S15: n</w:t>
      </w:r>
      <w:r w:rsidR="006304A7">
        <w:rPr>
          <w:rFonts w:ascii="Arial" w:eastAsia="Arial" w:hAnsi="Arial" w:cs="Arial"/>
          <w:color w:val="000000"/>
          <w:lang w:val="en-US" w:eastAsia="en-US"/>
        </w:rPr>
        <w:t>o</w:t>
      </w:r>
    </w:p>
    <w:p w14:paraId="7D4CA60D" w14:textId="43F5FE86" w:rsidR="00D67558" w:rsidRDefault="006304A7">
      <w:pPr>
        <w:spacing w:before="240" w:after="240" w:line="240" w:lineRule="auto"/>
      </w:pPr>
      <w:r>
        <w:rPr>
          <w:rFonts w:ascii="Arial" w:eastAsia="Arial" w:hAnsi="Arial" w:cs="Arial"/>
          <w:color w:val="000000"/>
          <w:lang w:val="en-US" w:eastAsia="en-US"/>
        </w:rPr>
        <w:t xml:space="preserve">T to S14&amp;15: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you are focusing on the tent but actually this is not your design, guys, your design is the fur ball, does that make sense?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 suggest that you actually make a drawing of your fur ball because that’s what you are making. And we know that it helps to bring up the tent, but the tent is not your design. She’s giving you feedback to make it compact, but yea, just draw your ball </w:t>
      </w:r>
      <w:proofErr w:type="gramStart"/>
      <w:r>
        <w:rPr>
          <w:rFonts w:ascii="Arial" w:eastAsia="Arial" w:hAnsi="Arial" w:cs="Arial"/>
          <w:color w:val="000000"/>
          <w:lang w:val="en-US" w:eastAsia="en-US"/>
        </w:rPr>
        <w:t>here</w:t>
      </w:r>
      <w:proofErr w:type="gramEnd"/>
    </w:p>
    <w:p w14:paraId="008B3C22" w14:textId="5D1F8880" w:rsidR="00D67558" w:rsidRDefault="00000000">
      <w:pPr>
        <w:spacing w:before="240" w:after="240" w:line="240" w:lineRule="auto"/>
      </w:pPr>
      <w:r>
        <w:rPr>
          <w:rFonts w:ascii="Arial" w:eastAsia="Arial" w:hAnsi="Arial" w:cs="Arial"/>
          <w:b/>
          <w:bCs/>
          <w:color w:val="000000"/>
          <w:lang w:val="en-US" w:eastAsia="en-US"/>
        </w:rPr>
        <w:t xml:space="preserve">Voice recorder 1 </w:t>
      </w:r>
    </w:p>
    <w:p w14:paraId="788E9E1E" w14:textId="2A5DE408" w:rsidR="00D67558" w:rsidRDefault="00A1705C">
      <w:pPr>
        <w:spacing w:before="240" w:after="240" w:line="240" w:lineRule="auto"/>
      </w:pPr>
      <w:r>
        <w:rPr>
          <w:rFonts w:ascii="Arial" w:eastAsia="Arial" w:hAnsi="Arial" w:cs="Arial"/>
          <w:color w:val="000000"/>
          <w:lang w:val="en-US" w:eastAsia="en-US"/>
        </w:rPr>
        <w:t xml:space="preserve">T: show me what you have </w:t>
      </w:r>
    </w:p>
    <w:p w14:paraId="1254E6D4" w14:textId="77777777" w:rsidR="00D67558" w:rsidRDefault="00000000">
      <w:pPr>
        <w:spacing w:before="240" w:after="240" w:line="240" w:lineRule="auto"/>
      </w:pPr>
      <w:r>
        <w:rPr>
          <w:rFonts w:ascii="Arial" w:eastAsia="Arial" w:hAnsi="Arial" w:cs="Arial"/>
          <w:color w:val="000000"/>
          <w:lang w:val="en-US" w:eastAsia="en-US"/>
        </w:rPr>
        <w:t>S</w:t>
      </w:r>
      <w:proofErr w:type="gramStart"/>
      <w:r>
        <w:rPr>
          <w:rFonts w:ascii="Arial" w:eastAsia="Arial" w:hAnsi="Arial" w:cs="Arial"/>
          <w:color w:val="000000"/>
          <w:lang w:val="en-US" w:eastAsia="en-US"/>
        </w:rPr>
        <w:t>1:We</w:t>
      </w:r>
      <w:proofErr w:type="gramEnd"/>
      <w:r>
        <w:rPr>
          <w:rFonts w:ascii="Arial" w:eastAsia="Arial" w:hAnsi="Arial" w:cs="Arial"/>
          <w:color w:val="000000"/>
          <w:lang w:val="en-US" w:eastAsia="en-US"/>
        </w:rPr>
        <w:t xml:space="preserve"> have to draw down our designs and make it better right?</w:t>
      </w:r>
    </w:p>
    <w:p w14:paraId="5E2810AE" w14:textId="77777777" w:rsidR="00D67558" w:rsidRDefault="00000000">
      <w:pPr>
        <w:spacing w:before="240" w:after="240" w:line="240" w:lineRule="auto"/>
      </w:pPr>
      <w:r>
        <w:rPr>
          <w:rFonts w:ascii="Arial" w:eastAsia="Arial" w:hAnsi="Arial" w:cs="Arial"/>
          <w:color w:val="000000"/>
          <w:lang w:val="en-US" w:eastAsia="en-US"/>
        </w:rPr>
        <w:t>S</w:t>
      </w:r>
      <w:proofErr w:type="gramStart"/>
      <w:r>
        <w:rPr>
          <w:rFonts w:ascii="Arial" w:eastAsia="Arial" w:hAnsi="Arial" w:cs="Arial"/>
          <w:color w:val="000000"/>
          <w:lang w:val="en-US" w:eastAsia="en-US"/>
        </w:rPr>
        <w:t>1:I</w:t>
      </w:r>
      <w:proofErr w:type="gramEnd"/>
      <w:r>
        <w:rPr>
          <w:rFonts w:ascii="Arial" w:eastAsia="Arial" w:hAnsi="Arial" w:cs="Arial"/>
          <w:color w:val="000000"/>
          <w:lang w:val="en-US" w:eastAsia="en-US"/>
        </w:rPr>
        <w:t xml:space="preserve"> don’t know how to…we did this online already right </w:t>
      </w:r>
    </w:p>
    <w:p w14:paraId="4214CFDB" w14:textId="35AD75D8" w:rsidR="00D67558" w:rsidRDefault="00A1705C">
      <w:pPr>
        <w:spacing w:before="240" w:after="240" w:line="240" w:lineRule="auto"/>
      </w:pPr>
      <w:proofErr w:type="spellStart"/>
      <w:proofErr w:type="gramStart"/>
      <w:r>
        <w:rPr>
          <w:rFonts w:ascii="Arial" w:eastAsia="Arial" w:hAnsi="Arial" w:cs="Arial"/>
          <w:color w:val="000000"/>
          <w:lang w:val="en-US" w:eastAsia="en-US"/>
        </w:rPr>
        <w:t>T:Here</w:t>
      </w:r>
      <w:proofErr w:type="spellEnd"/>
      <w:proofErr w:type="gramEnd"/>
      <w:r>
        <w:rPr>
          <w:rFonts w:ascii="Arial" w:eastAsia="Arial" w:hAnsi="Arial" w:cs="Arial"/>
          <w:color w:val="000000"/>
          <w:lang w:val="en-US" w:eastAsia="en-US"/>
        </w:rPr>
        <w:t xml:space="preserve">, this is your chance to really really nail your design idea with what you chose, even though you already brainstormed, but you know what, my first design idea, like the one we had on our first day on the walk that we took, is already interesting so I will be using that. This is your chance to </w:t>
      </w:r>
      <w:proofErr w:type="gramStart"/>
      <w:r>
        <w:rPr>
          <w:rFonts w:ascii="Arial" w:eastAsia="Arial" w:hAnsi="Arial" w:cs="Arial"/>
          <w:color w:val="000000"/>
          <w:lang w:val="en-US" w:eastAsia="en-US"/>
        </w:rPr>
        <w:t>choose</w:t>
      </w:r>
      <w:proofErr w:type="gramEnd"/>
      <w:r>
        <w:rPr>
          <w:rFonts w:ascii="Arial" w:eastAsia="Arial" w:hAnsi="Arial" w:cs="Arial"/>
          <w:color w:val="000000"/>
          <w:lang w:val="en-US" w:eastAsia="en-US"/>
        </w:rPr>
        <w:t xml:space="preserve"> </w:t>
      </w:r>
    </w:p>
    <w:p w14:paraId="3376ECEF" w14:textId="77777777" w:rsidR="00D67558" w:rsidRDefault="00000000">
      <w:pPr>
        <w:spacing w:before="240" w:after="240" w:line="240" w:lineRule="auto"/>
      </w:pPr>
      <w:r>
        <w:rPr>
          <w:rFonts w:ascii="Arial" w:eastAsia="Arial" w:hAnsi="Arial" w:cs="Arial"/>
          <w:color w:val="000000"/>
          <w:lang w:val="en-US" w:eastAsia="en-US"/>
        </w:rPr>
        <w:t xml:space="preserve">S1: okay, but i don’t know what the name should </w:t>
      </w:r>
      <w:proofErr w:type="gramStart"/>
      <w:r>
        <w:rPr>
          <w:rFonts w:ascii="Arial" w:eastAsia="Arial" w:hAnsi="Arial" w:cs="Arial"/>
          <w:color w:val="000000"/>
          <w:lang w:val="en-US" w:eastAsia="en-US"/>
        </w:rPr>
        <w:t>be</w:t>
      </w:r>
      <w:proofErr w:type="gramEnd"/>
      <w:r>
        <w:rPr>
          <w:rFonts w:ascii="Arial" w:eastAsia="Arial" w:hAnsi="Arial" w:cs="Arial"/>
          <w:color w:val="000000"/>
          <w:lang w:val="en-US" w:eastAsia="en-US"/>
        </w:rPr>
        <w:t xml:space="preserve"> </w:t>
      </w:r>
    </w:p>
    <w:p w14:paraId="746C67A2" w14:textId="30341FB3" w:rsidR="00D67558" w:rsidRDefault="00A1705C">
      <w:pPr>
        <w:spacing w:before="240" w:after="240" w:line="240" w:lineRule="auto"/>
      </w:pPr>
      <w:r>
        <w:rPr>
          <w:rFonts w:ascii="Arial" w:eastAsia="Arial" w:hAnsi="Arial" w:cs="Arial"/>
          <w:color w:val="000000"/>
          <w:lang w:val="en-US" w:eastAsia="en-US"/>
        </w:rPr>
        <w:t xml:space="preserve">T: You can come back to that </w:t>
      </w:r>
      <w:proofErr w:type="gramStart"/>
      <w:r>
        <w:rPr>
          <w:rFonts w:ascii="Arial" w:eastAsia="Arial" w:hAnsi="Arial" w:cs="Arial"/>
          <w:color w:val="000000"/>
          <w:lang w:val="en-US" w:eastAsia="en-US"/>
        </w:rPr>
        <w:t>later,</w:t>
      </w:r>
      <w:proofErr w:type="gramEnd"/>
      <w:r>
        <w:rPr>
          <w:rFonts w:ascii="Arial" w:eastAsia="Arial" w:hAnsi="Arial" w:cs="Arial"/>
          <w:color w:val="000000"/>
          <w:lang w:val="en-US" w:eastAsia="en-US"/>
        </w:rPr>
        <w:t xml:space="preserve"> do you remember which nature thing you were inspired by?</w:t>
      </w:r>
    </w:p>
    <w:p w14:paraId="7DD0B7BF" w14:textId="77777777" w:rsidR="00D67558" w:rsidRDefault="00000000">
      <w:pPr>
        <w:spacing w:before="240" w:after="240" w:line="240" w:lineRule="auto"/>
      </w:pPr>
      <w:r>
        <w:rPr>
          <w:rFonts w:ascii="Arial" w:eastAsia="Arial" w:hAnsi="Arial" w:cs="Arial"/>
          <w:color w:val="000000"/>
          <w:lang w:val="en-US" w:eastAsia="en-US"/>
        </w:rPr>
        <w:t>S1: ehh, spiral tree</w:t>
      </w:r>
    </w:p>
    <w:p w14:paraId="4B260B01" w14:textId="6602059E" w:rsidR="00D67558" w:rsidRDefault="00A1705C">
      <w:pPr>
        <w:spacing w:before="240" w:after="240" w:line="240" w:lineRule="auto"/>
      </w:pPr>
      <w:r>
        <w:rPr>
          <w:rFonts w:ascii="Arial" w:eastAsia="Arial" w:hAnsi="Arial" w:cs="Arial"/>
          <w:color w:val="000000"/>
          <w:lang w:val="en-US" w:eastAsia="en-US"/>
        </w:rPr>
        <w:lastRenderedPageBreak/>
        <w:t>T:</w:t>
      </w:r>
      <w:r w:rsidR="006304A7">
        <w:rPr>
          <w:rFonts w:ascii="Arial" w:eastAsia="Arial" w:hAnsi="Arial" w:cs="Arial"/>
          <w:color w:val="000000"/>
          <w:lang w:val="en-US" w:eastAsia="en-US"/>
        </w:rPr>
        <w:t xml:space="preserve"> S1 and S2, </w:t>
      </w:r>
      <w:proofErr w:type="spellStart"/>
      <w:r>
        <w:rPr>
          <w:rFonts w:ascii="Arial" w:eastAsia="Arial" w:hAnsi="Arial" w:cs="Arial"/>
          <w:color w:val="000000"/>
          <w:lang w:val="en-US" w:eastAsia="en-US"/>
        </w:rPr>
        <w:t>i</w:t>
      </w:r>
      <w:proofErr w:type="spellEnd"/>
      <w:r>
        <w:rPr>
          <w:rFonts w:ascii="Arial" w:eastAsia="Arial" w:hAnsi="Arial" w:cs="Arial"/>
          <w:color w:val="000000"/>
          <w:lang w:val="en-US" w:eastAsia="en-US"/>
        </w:rPr>
        <w:t xml:space="preserve"> can see you are sketching but you </w:t>
      </w:r>
      <w:proofErr w:type="gramStart"/>
      <w:r>
        <w:rPr>
          <w:rFonts w:ascii="Arial" w:eastAsia="Arial" w:hAnsi="Arial" w:cs="Arial"/>
          <w:color w:val="000000"/>
          <w:lang w:val="en-US" w:eastAsia="en-US"/>
        </w:rPr>
        <w:t>actually need</w:t>
      </w:r>
      <w:proofErr w:type="gramEnd"/>
      <w:r>
        <w:rPr>
          <w:rFonts w:ascii="Arial" w:eastAsia="Arial" w:hAnsi="Arial" w:cs="Arial"/>
          <w:color w:val="000000"/>
          <w:lang w:val="en-US" w:eastAsia="en-US"/>
        </w:rPr>
        <w:t xml:space="preserve"> to conceptually elaborate on your chosen design, so which one did you choose again?</w:t>
      </w:r>
    </w:p>
    <w:p w14:paraId="0D80FF81" w14:textId="77777777" w:rsidR="00D67558" w:rsidRDefault="00000000">
      <w:pPr>
        <w:spacing w:before="240" w:after="240" w:line="240" w:lineRule="auto"/>
      </w:pPr>
      <w:r>
        <w:rPr>
          <w:rFonts w:ascii="Arial" w:eastAsia="Arial" w:hAnsi="Arial" w:cs="Arial"/>
          <w:color w:val="000000"/>
          <w:lang w:val="en-US" w:eastAsia="en-US"/>
        </w:rPr>
        <w:t xml:space="preserve">S2: I forgot what kind of </w:t>
      </w:r>
      <w:proofErr w:type="gramStart"/>
      <w:r>
        <w:rPr>
          <w:rFonts w:ascii="Arial" w:eastAsia="Arial" w:hAnsi="Arial" w:cs="Arial"/>
          <w:color w:val="000000"/>
          <w:lang w:val="en-US" w:eastAsia="en-US"/>
        </w:rPr>
        <w:t>leaves</w:t>
      </w:r>
      <w:proofErr w:type="gramEnd"/>
      <w:r>
        <w:rPr>
          <w:rFonts w:ascii="Arial" w:eastAsia="Arial" w:hAnsi="Arial" w:cs="Arial"/>
          <w:color w:val="000000"/>
          <w:lang w:val="en-US" w:eastAsia="en-US"/>
        </w:rPr>
        <w:t xml:space="preserve"> but it was a type of leaf </w:t>
      </w:r>
    </w:p>
    <w:p w14:paraId="28D6BF0C" w14:textId="6F14D2D3" w:rsidR="00D67558" w:rsidRDefault="00A1705C">
      <w:pPr>
        <w:spacing w:before="240" w:after="240" w:line="240" w:lineRule="auto"/>
      </w:pPr>
      <w:r>
        <w:rPr>
          <w:rFonts w:ascii="Arial" w:eastAsia="Arial" w:hAnsi="Arial" w:cs="Arial"/>
          <w:color w:val="000000"/>
          <w:lang w:val="en-US" w:eastAsia="en-US"/>
        </w:rPr>
        <w:t>T: okay leaves…</w:t>
      </w:r>
    </w:p>
    <w:p w14:paraId="516BF844" w14:textId="77777777" w:rsidR="00D67558" w:rsidRDefault="00000000">
      <w:pPr>
        <w:spacing w:before="240" w:after="240" w:line="240" w:lineRule="auto"/>
      </w:pPr>
      <w:r>
        <w:rPr>
          <w:rFonts w:ascii="Arial" w:eastAsia="Arial" w:hAnsi="Arial" w:cs="Arial"/>
          <w:color w:val="000000"/>
          <w:lang w:val="en-US" w:eastAsia="en-US"/>
        </w:rPr>
        <w:t xml:space="preserve">S2: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hornbeam leaves, yea, hornbeam </w:t>
      </w:r>
    </w:p>
    <w:p w14:paraId="3620186E" w14:textId="77777777" w:rsidR="00D67558" w:rsidRDefault="00000000">
      <w:pPr>
        <w:spacing w:before="240" w:after="240" w:line="240" w:lineRule="auto"/>
      </w:pPr>
      <w:r>
        <w:rPr>
          <w:rFonts w:ascii="Arial" w:eastAsia="Arial" w:hAnsi="Arial" w:cs="Arial"/>
          <w:color w:val="000000"/>
          <w:lang w:val="en-US" w:eastAsia="en-US"/>
        </w:rPr>
        <w:t xml:space="preserve">S1: eh, function, what does it mean by function, okay, what is the function </w:t>
      </w:r>
      <w:proofErr w:type="gramStart"/>
      <w:r>
        <w:rPr>
          <w:rFonts w:ascii="Arial" w:eastAsia="Arial" w:hAnsi="Arial" w:cs="Arial"/>
          <w:color w:val="000000"/>
          <w:lang w:val="en-US" w:eastAsia="en-US"/>
        </w:rPr>
        <w:t>again?...</w:t>
      </w:r>
      <w:proofErr w:type="gramEnd"/>
      <w:r>
        <w:rPr>
          <w:rFonts w:ascii="Arial" w:eastAsia="Arial" w:hAnsi="Arial" w:cs="Arial"/>
          <w:color w:val="000000"/>
          <w:lang w:val="en-US" w:eastAsia="en-US"/>
        </w:rPr>
        <w:t xml:space="preserve">. (students chit chatting about class-unrelated topics) </w:t>
      </w:r>
      <w:proofErr w:type="gramStart"/>
      <w:r>
        <w:rPr>
          <w:rFonts w:ascii="Arial" w:eastAsia="Arial" w:hAnsi="Arial" w:cs="Arial"/>
          <w:color w:val="000000"/>
          <w:lang w:val="en-US" w:eastAsia="en-US"/>
        </w:rPr>
        <w:t>Guys,  I</w:t>
      </w:r>
      <w:proofErr w:type="gramEnd"/>
      <w:r>
        <w:rPr>
          <w:rFonts w:ascii="Arial" w:eastAsia="Arial" w:hAnsi="Arial" w:cs="Arial"/>
          <w:color w:val="000000"/>
          <w:lang w:val="en-US" w:eastAsia="en-US"/>
        </w:rPr>
        <w:t xml:space="preserve"> have a question, what is its function again?</w:t>
      </w:r>
    </w:p>
    <w:p w14:paraId="0855F1A1" w14:textId="7BCC7A14" w:rsidR="00D67558" w:rsidRDefault="00000000">
      <w:pPr>
        <w:spacing w:before="240" w:after="240" w:line="240" w:lineRule="auto"/>
      </w:pPr>
      <w:r>
        <w:rPr>
          <w:rFonts w:ascii="Arial" w:eastAsia="Arial" w:hAnsi="Arial" w:cs="Arial"/>
          <w:color w:val="000000"/>
          <w:lang w:val="en-US" w:eastAsia="en-US"/>
        </w:rPr>
        <w:t xml:space="preserve">S3: I don’t know, ask </w:t>
      </w:r>
      <w:proofErr w:type="gramStart"/>
      <w:r w:rsidR="006304A7">
        <w:rPr>
          <w:rFonts w:ascii="Arial" w:eastAsia="Arial" w:hAnsi="Arial" w:cs="Arial"/>
          <w:color w:val="000000"/>
          <w:lang w:val="en-US" w:eastAsia="en-US"/>
        </w:rPr>
        <w:t>X</w:t>
      </w:r>
      <w:proofErr w:type="gramEnd"/>
    </w:p>
    <w:p w14:paraId="642373C5" w14:textId="7FDDCB11" w:rsidR="00D67558" w:rsidRDefault="00000000">
      <w:pPr>
        <w:spacing w:before="240" w:after="240" w:line="240" w:lineRule="auto"/>
      </w:pPr>
      <w:r>
        <w:rPr>
          <w:rFonts w:ascii="Arial" w:eastAsia="Arial" w:hAnsi="Arial" w:cs="Arial"/>
          <w:color w:val="000000"/>
          <w:lang w:val="en-US" w:eastAsia="en-US"/>
        </w:rPr>
        <w:t>S1: (to</w:t>
      </w:r>
      <w:r w:rsidR="006304A7">
        <w:rPr>
          <w:rFonts w:ascii="Arial" w:eastAsia="Arial" w:hAnsi="Arial" w:cs="Arial"/>
          <w:color w:val="000000"/>
          <w:lang w:val="en-US" w:eastAsia="en-US"/>
        </w:rPr>
        <w:t xml:space="preserve"> X</w:t>
      </w:r>
      <w:r>
        <w:rPr>
          <w:rFonts w:ascii="Arial" w:eastAsia="Arial" w:hAnsi="Arial" w:cs="Arial"/>
          <w:color w:val="000000"/>
          <w:lang w:val="en-US" w:eastAsia="en-US"/>
        </w:rPr>
        <w:t xml:space="preserve">) what is the function </w:t>
      </w:r>
      <w:proofErr w:type="gramStart"/>
      <w:r>
        <w:rPr>
          <w:rFonts w:ascii="Arial" w:eastAsia="Arial" w:hAnsi="Arial" w:cs="Arial"/>
          <w:color w:val="000000"/>
          <w:lang w:val="en-US" w:eastAsia="en-US"/>
        </w:rPr>
        <w:t>again</w:t>
      </w:r>
      <w:proofErr w:type="gramEnd"/>
    </w:p>
    <w:p w14:paraId="3F1D34F1" w14:textId="77777777" w:rsidR="00D67558" w:rsidRDefault="00000000">
      <w:pPr>
        <w:spacing w:before="240" w:after="240" w:line="240" w:lineRule="auto"/>
      </w:pPr>
      <w:r>
        <w:rPr>
          <w:rFonts w:ascii="Arial" w:eastAsia="Arial" w:hAnsi="Arial" w:cs="Arial"/>
          <w:color w:val="000000"/>
          <w:lang w:val="en-US" w:eastAsia="en-US"/>
        </w:rPr>
        <w:t xml:space="preserve">S2: i didn’t work with </w:t>
      </w:r>
      <w:proofErr w:type="gramStart"/>
      <w:r>
        <w:rPr>
          <w:rFonts w:ascii="Arial" w:eastAsia="Arial" w:hAnsi="Arial" w:cs="Arial"/>
          <w:color w:val="000000"/>
          <w:lang w:val="en-US" w:eastAsia="en-US"/>
        </w:rPr>
        <w:t>this</w:t>
      </w:r>
      <w:proofErr w:type="gramEnd"/>
      <w:r>
        <w:rPr>
          <w:rFonts w:ascii="Arial" w:eastAsia="Arial" w:hAnsi="Arial" w:cs="Arial"/>
          <w:color w:val="000000"/>
          <w:lang w:val="en-US" w:eastAsia="en-US"/>
        </w:rPr>
        <w:t xml:space="preserve"> </w:t>
      </w:r>
    </w:p>
    <w:p w14:paraId="5E84DC5D" w14:textId="77777777" w:rsidR="00D67558" w:rsidRDefault="00000000">
      <w:pPr>
        <w:spacing w:before="240" w:after="240" w:line="240" w:lineRule="auto"/>
      </w:pPr>
      <w:r>
        <w:rPr>
          <w:rFonts w:ascii="Arial" w:eastAsia="Arial" w:hAnsi="Arial" w:cs="Arial"/>
          <w:color w:val="000000"/>
          <w:lang w:val="en-US" w:eastAsia="en-US"/>
        </w:rPr>
        <w:t xml:space="preserve">S1: yea i know but I mean what does it mean by </w:t>
      </w:r>
      <w:proofErr w:type="gramStart"/>
      <w:r>
        <w:rPr>
          <w:rFonts w:ascii="Arial" w:eastAsia="Arial" w:hAnsi="Arial" w:cs="Arial"/>
          <w:color w:val="000000"/>
          <w:lang w:val="en-US" w:eastAsia="en-US"/>
        </w:rPr>
        <w:t>function</w:t>
      </w:r>
      <w:proofErr w:type="gramEnd"/>
      <w:r>
        <w:rPr>
          <w:rFonts w:ascii="Arial" w:eastAsia="Arial" w:hAnsi="Arial" w:cs="Arial"/>
          <w:color w:val="000000"/>
          <w:lang w:val="en-US" w:eastAsia="en-US"/>
        </w:rPr>
        <w:t xml:space="preserve"> </w:t>
      </w:r>
    </w:p>
    <w:p w14:paraId="2A06BB52" w14:textId="77777777" w:rsidR="00D67558" w:rsidRDefault="00000000">
      <w:pPr>
        <w:spacing w:before="240" w:after="240" w:line="240" w:lineRule="auto"/>
      </w:pPr>
      <w:r>
        <w:rPr>
          <w:rFonts w:ascii="Arial" w:eastAsia="Arial" w:hAnsi="Arial" w:cs="Arial"/>
          <w:color w:val="000000"/>
          <w:lang w:val="en-US" w:eastAsia="en-US"/>
        </w:rPr>
        <w:t xml:space="preserve">S2: like, what does it do </w:t>
      </w:r>
    </w:p>
    <w:p w14:paraId="5F4D02F7" w14:textId="77777777" w:rsidR="00D67558" w:rsidRDefault="00000000">
      <w:pPr>
        <w:spacing w:before="240" w:after="240" w:line="240" w:lineRule="auto"/>
      </w:pPr>
      <w:r>
        <w:rPr>
          <w:rFonts w:ascii="Arial" w:eastAsia="Arial" w:hAnsi="Arial" w:cs="Arial"/>
          <w:color w:val="000000"/>
          <w:lang w:val="en-US" w:eastAsia="en-US"/>
        </w:rPr>
        <w:t xml:space="preserve">S1: distribute the wind, the same as its </w:t>
      </w:r>
      <w:proofErr w:type="gramStart"/>
      <w:r>
        <w:rPr>
          <w:rFonts w:ascii="Arial" w:eastAsia="Arial" w:hAnsi="Arial" w:cs="Arial"/>
          <w:color w:val="000000"/>
          <w:lang w:val="en-US" w:eastAsia="en-US"/>
        </w:rPr>
        <w:t>trait</w:t>
      </w:r>
      <w:proofErr w:type="gramEnd"/>
      <w:r>
        <w:rPr>
          <w:rFonts w:ascii="Arial" w:eastAsia="Arial" w:hAnsi="Arial" w:cs="Arial"/>
          <w:color w:val="000000"/>
          <w:lang w:val="en-US" w:eastAsia="en-US"/>
        </w:rPr>
        <w:t xml:space="preserve"> </w:t>
      </w:r>
    </w:p>
    <w:p w14:paraId="2877B731" w14:textId="77777777" w:rsidR="00D67558" w:rsidRDefault="00000000">
      <w:pPr>
        <w:spacing w:before="240" w:after="240" w:line="240" w:lineRule="auto"/>
      </w:pPr>
      <w:r>
        <w:rPr>
          <w:rFonts w:ascii="Arial" w:eastAsia="Arial" w:hAnsi="Arial" w:cs="Arial"/>
          <w:color w:val="000000"/>
          <w:lang w:val="en-US" w:eastAsia="en-US"/>
        </w:rPr>
        <w:t xml:space="preserve">S2: </w:t>
      </w:r>
      <w:proofErr w:type="gramStart"/>
      <w:r>
        <w:rPr>
          <w:rFonts w:ascii="Arial" w:eastAsia="Arial" w:hAnsi="Arial" w:cs="Arial"/>
          <w:color w:val="000000"/>
          <w:lang w:val="en-US" w:eastAsia="en-US"/>
        </w:rPr>
        <w:t>it’s actually, so</w:t>
      </w:r>
      <w:proofErr w:type="gramEnd"/>
      <w:r>
        <w:rPr>
          <w:rFonts w:ascii="Arial" w:eastAsia="Arial" w:hAnsi="Arial" w:cs="Arial"/>
          <w:color w:val="000000"/>
          <w:lang w:val="en-US" w:eastAsia="en-US"/>
        </w:rPr>
        <w:t xml:space="preserve"> the trait is something like, like a trait is like you have glasses, why you have glasses? To help with your vison.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the function is to help your vision, a trait is just something it has, basically</w:t>
      </w:r>
    </w:p>
    <w:p w14:paraId="13BB9723" w14:textId="77777777" w:rsidR="00D67558" w:rsidRDefault="00000000">
      <w:pPr>
        <w:spacing w:before="240" w:after="240" w:line="240" w:lineRule="auto"/>
      </w:pPr>
      <w:r>
        <w:rPr>
          <w:rFonts w:ascii="Arial" w:eastAsia="Arial" w:hAnsi="Arial" w:cs="Arial"/>
          <w:color w:val="000000"/>
          <w:lang w:val="en-US" w:eastAsia="en-US"/>
        </w:rPr>
        <w:t xml:space="preserve">S4: What is a biological strategy… (in distant) what do i write about biological </w:t>
      </w:r>
      <w:proofErr w:type="gramStart"/>
      <w:r>
        <w:rPr>
          <w:rFonts w:ascii="Arial" w:eastAsia="Arial" w:hAnsi="Arial" w:cs="Arial"/>
          <w:color w:val="000000"/>
          <w:lang w:val="en-US" w:eastAsia="en-US"/>
        </w:rPr>
        <w:t>strategy</w:t>
      </w:r>
      <w:proofErr w:type="gramEnd"/>
      <w:r>
        <w:rPr>
          <w:rFonts w:ascii="Arial" w:eastAsia="Arial" w:hAnsi="Arial" w:cs="Arial"/>
          <w:color w:val="000000"/>
          <w:lang w:val="en-US" w:eastAsia="en-US"/>
        </w:rPr>
        <w:t xml:space="preserve"> </w:t>
      </w:r>
    </w:p>
    <w:p w14:paraId="1EA1E65E" w14:textId="77777777" w:rsidR="00D67558" w:rsidRDefault="00000000">
      <w:pPr>
        <w:spacing w:before="240" w:after="240" w:line="240" w:lineRule="auto"/>
      </w:pPr>
      <w:r>
        <w:rPr>
          <w:rFonts w:ascii="Arial" w:eastAsia="Arial" w:hAnsi="Arial" w:cs="Arial"/>
          <w:color w:val="000000"/>
          <w:lang w:val="en-US" w:eastAsia="en-US"/>
        </w:rPr>
        <w:t xml:space="preserve">S2: eh, like, what is the strategy to get foldable </w:t>
      </w:r>
      <w:proofErr w:type="gramStart"/>
      <w:r>
        <w:rPr>
          <w:rFonts w:ascii="Arial" w:eastAsia="Arial" w:hAnsi="Arial" w:cs="Arial"/>
          <w:color w:val="000000"/>
          <w:lang w:val="en-US" w:eastAsia="en-US"/>
        </w:rPr>
        <w:t>leaves</w:t>
      </w:r>
      <w:proofErr w:type="gramEnd"/>
      <w:r>
        <w:rPr>
          <w:rFonts w:ascii="Arial" w:eastAsia="Arial" w:hAnsi="Arial" w:cs="Arial"/>
          <w:color w:val="000000"/>
          <w:lang w:val="en-US" w:eastAsia="en-US"/>
        </w:rPr>
        <w:t xml:space="preserve"> </w:t>
      </w:r>
    </w:p>
    <w:p w14:paraId="440F7705" w14:textId="77777777" w:rsidR="00D67558" w:rsidRDefault="00000000">
      <w:pPr>
        <w:spacing w:before="240" w:after="240" w:line="240" w:lineRule="auto"/>
      </w:pPr>
      <w:r>
        <w:rPr>
          <w:rFonts w:ascii="Arial" w:eastAsia="Arial" w:hAnsi="Arial" w:cs="Arial"/>
          <w:color w:val="000000"/>
          <w:lang w:val="en-US" w:eastAsia="en-US"/>
        </w:rPr>
        <w:t xml:space="preserve">S1: biological strategy, what does it mean by the biological strategy, it’s the strategy that it </w:t>
      </w:r>
      <w:proofErr w:type="gramStart"/>
      <w:r>
        <w:rPr>
          <w:rFonts w:ascii="Arial" w:eastAsia="Arial" w:hAnsi="Arial" w:cs="Arial"/>
          <w:color w:val="000000"/>
          <w:lang w:val="en-US" w:eastAsia="en-US"/>
        </w:rPr>
        <w:t>distribute</w:t>
      </w:r>
      <w:proofErr w:type="gramEnd"/>
      <w:r>
        <w:rPr>
          <w:rFonts w:ascii="Arial" w:eastAsia="Arial" w:hAnsi="Arial" w:cs="Arial"/>
          <w:color w:val="000000"/>
          <w:lang w:val="en-US" w:eastAsia="en-US"/>
        </w:rPr>
        <w:t xml:space="preserve"> the wind but it sounds basically the same, i don’t like it, im just gonna write distribute energy </w:t>
      </w:r>
    </w:p>
    <w:p w14:paraId="2055D09D" w14:textId="77777777" w:rsidR="00D67558" w:rsidRDefault="00000000">
      <w:pPr>
        <w:spacing w:before="240" w:after="240" w:line="240" w:lineRule="auto"/>
      </w:pPr>
      <w:r>
        <w:rPr>
          <w:rFonts w:ascii="Arial" w:eastAsia="Arial" w:hAnsi="Arial" w:cs="Arial"/>
          <w:color w:val="000000"/>
          <w:lang w:val="en-US" w:eastAsia="en-US"/>
        </w:rPr>
        <w:t xml:space="preserve">S2: what’s the design strategy, i don’t know, i’m gonna go </w:t>
      </w:r>
      <w:proofErr w:type="gramStart"/>
      <w:r>
        <w:rPr>
          <w:rFonts w:ascii="Arial" w:eastAsia="Arial" w:hAnsi="Arial" w:cs="Arial"/>
          <w:color w:val="000000"/>
          <w:lang w:val="en-US" w:eastAsia="en-US"/>
        </w:rPr>
        <w:t>sketching</w:t>
      </w:r>
      <w:proofErr w:type="gramEnd"/>
      <w:r>
        <w:rPr>
          <w:rFonts w:ascii="Arial" w:eastAsia="Arial" w:hAnsi="Arial" w:cs="Arial"/>
          <w:color w:val="000000"/>
          <w:lang w:val="en-US" w:eastAsia="en-US"/>
        </w:rPr>
        <w:t xml:space="preserve"> </w:t>
      </w:r>
    </w:p>
    <w:p w14:paraId="1730C9B1" w14:textId="77777777" w:rsidR="00D67558" w:rsidRDefault="00000000">
      <w:pPr>
        <w:spacing w:before="240" w:after="240" w:line="240" w:lineRule="auto"/>
      </w:pPr>
      <w:r>
        <w:rPr>
          <w:rFonts w:ascii="Arial" w:eastAsia="Arial" w:hAnsi="Arial" w:cs="Arial"/>
          <w:color w:val="000000"/>
          <w:lang w:val="en-US" w:eastAsia="en-US"/>
        </w:rPr>
        <w:t xml:space="preserve">…. </w:t>
      </w:r>
    </w:p>
    <w:p w14:paraId="0A63CB2A" w14:textId="3175B724" w:rsidR="006304A7" w:rsidRDefault="00A1705C">
      <w:pPr>
        <w:spacing w:before="240" w:after="240" w:line="240" w:lineRule="auto"/>
      </w:pPr>
      <w:r>
        <w:rPr>
          <w:rFonts w:ascii="Arial" w:eastAsia="Arial" w:hAnsi="Arial" w:cs="Arial"/>
          <w:color w:val="000000"/>
          <w:lang w:val="en-US" w:eastAsia="en-US"/>
        </w:rPr>
        <w:t xml:space="preserve">T: listen, we have three minutes, you need to wrap your ideas, and we still need to give each other feedback </w:t>
      </w:r>
    </w:p>
    <w:p w14:paraId="520915ED" w14:textId="2E0B8115" w:rsidR="00D67558" w:rsidRDefault="00A1705C">
      <w:pPr>
        <w:spacing w:before="240" w:after="240" w:line="240" w:lineRule="auto"/>
      </w:pPr>
      <w:r>
        <w:rPr>
          <w:rFonts w:ascii="Arial" w:eastAsia="Arial" w:hAnsi="Arial" w:cs="Arial"/>
          <w:color w:val="000000"/>
          <w:lang w:val="en-US" w:eastAsia="en-US"/>
        </w:rPr>
        <w:t xml:space="preserve">T: Okay guys, two minutes, you need to finish your sketch and document it, what make these special, and </w:t>
      </w:r>
      <w:r w:rsidR="006304A7">
        <w:rPr>
          <w:rFonts w:ascii="Arial" w:eastAsia="Arial" w:hAnsi="Arial" w:cs="Arial"/>
          <w:color w:val="000000"/>
          <w:lang w:val="en-US" w:eastAsia="en-US"/>
        </w:rPr>
        <w:t>you,</w:t>
      </w:r>
      <w:r>
        <w:rPr>
          <w:rFonts w:ascii="Arial" w:eastAsia="Arial" w:hAnsi="Arial" w:cs="Arial"/>
          <w:color w:val="000000"/>
          <w:lang w:val="en-US" w:eastAsia="en-US"/>
        </w:rPr>
        <w:t xml:space="preserve"> I don’t see these being finished, you need to finish it, i know it’s there but you need to document it </w:t>
      </w:r>
    </w:p>
    <w:p w14:paraId="419B17AA" w14:textId="77777777" w:rsidR="00D67558" w:rsidRDefault="00000000">
      <w:pPr>
        <w:spacing w:before="240" w:after="240" w:line="240" w:lineRule="auto"/>
      </w:pPr>
      <w:r>
        <w:rPr>
          <w:rFonts w:ascii="Arial" w:eastAsia="Arial" w:hAnsi="Arial" w:cs="Arial"/>
          <w:color w:val="000000"/>
          <w:lang w:val="en-US" w:eastAsia="en-US"/>
        </w:rPr>
        <w:t xml:space="preserve">S1: it first says sketch your </w:t>
      </w:r>
      <w:proofErr w:type="gramStart"/>
      <w:r>
        <w:rPr>
          <w:rFonts w:ascii="Arial" w:eastAsia="Arial" w:hAnsi="Arial" w:cs="Arial"/>
          <w:color w:val="000000"/>
          <w:lang w:val="en-US" w:eastAsia="en-US"/>
        </w:rPr>
        <w:t>design</w:t>
      </w:r>
      <w:proofErr w:type="gramEnd"/>
      <w:r>
        <w:rPr>
          <w:rFonts w:ascii="Arial" w:eastAsia="Arial" w:hAnsi="Arial" w:cs="Arial"/>
          <w:color w:val="000000"/>
          <w:lang w:val="en-US" w:eastAsia="en-US"/>
        </w:rPr>
        <w:t xml:space="preserve"> </w:t>
      </w:r>
    </w:p>
    <w:p w14:paraId="75E7A42E" w14:textId="1442286E" w:rsidR="00D67558" w:rsidRDefault="00A1705C">
      <w:pPr>
        <w:spacing w:before="240" w:after="240" w:line="240" w:lineRule="auto"/>
      </w:pPr>
      <w:r>
        <w:rPr>
          <w:rFonts w:ascii="Arial" w:eastAsia="Arial" w:hAnsi="Arial" w:cs="Arial"/>
          <w:color w:val="000000"/>
          <w:lang w:val="en-US" w:eastAsia="en-US"/>
        </w:rPr>
        <w:t xml:space="preserve">T: yea </w:t>
      </w:r>
      <w:proofErr w:type="spellStart"/>
      <w:r>
        <w:rPr>
          <w:rFonts w:ascii="Arial" w:eastAsia="Arial" w:hAnsi="Arial" w:cs="Arial"/>
          <w:color w:val="000000"/>
          <w:lang w:val="en-US" w:eastAsia="en-US"/>
        </w:rPr>
        <w:t>i</w:t>
      </w:r>
      <w:proofErr w:type="spellEnd"/>
      <w:r>
        <w:rPr>
          <w:rFonts w:ascii="Arial" w:eastAsia="Arial" w:hAnsi="Arial" w:cs="Arial"/>
          <w:color w:val="000000"/>
          <w:lang w:val="en-US" w:eastAsia="en-US"/>
        </w:rPr>
        <w:t xml:space="preserve"> know but, oh, okay right </w:t>
      </w:r>
    </w:p>
    <w:p w14:paraId="5292673B" w14:textId="77777777" w:rsidR="00D67558" w:rsidRDefault="00000000">
      <w:pPr>
        <w:spacing w:before="240" w:after="240" w:line="240" w:lineRule="auto"/>
      </w:pPr>
      <w:r>
        <w:rPr>
          <w:rFonts w:ascii="Arial" w:eastAsia="Arial" w:hAnsi="Arial" w:cs="Arial"/>
          <w:color w:val="000000"/>
          <w:lang w:val="en-US" w:eastAsia="en-US"/>
        </w:rPr>
        <w:t xml:space="preserve">S2: can i just market this as foldable solar panels </w:t>
      </w:r>
    </w:p>
    <w:p w14:paraId="558F1946" w14:textId="698317EC" w:rsidR="00D67558" w:rsidRDefault="00A1705C">
      <w:pPr>
        <w:spacing w:before="240" w:after="240" w:line="240" w:lineRule="auto"/>
      </w:pPr>
      <w:r>
        <w:rPr>
          <w:rFonts w:ascii="Arial" w:eastAsia="Arial" w:hAnsi="Arial" w:cs="Arial"/>
          <w:color w:val="000000"/>
          <w:lang w:val="en-US" w:eastAsia="en-US"/>
        </w:rPr>
        <w:t xml:space="preserve">T: okay guys write your name, and what would be a name for your design then? I like your sketch, and </w:t>
      </w:r>
      <w:proofErr w:type="spellStart"/>
      <w:r>
        <w:rPr>
          <w:rFonts w:ascii="Arial" w:eastAsia="Arial" w:hAnsi="Arial" w:cs="Arial"/>
          <w:color w:val="000000"/>
          <w:lang w:val="en-US" w:eastAsia="en-US"/>
        </w:rPr>
        <w:t>i</w:t>
      </w:r>
      <w:proofErr w:type="spellEnd"/>
      <w:r>
        <w:rPr>
          <w:rFonts w:ascii="Arial" w:eastAsia="Arial" w:hAnsi="Arial" w:cs="Arial"/>
          <w:color w:val="000000"/>
          <w:lang w:val="en-US" w:eastAsia="en-US"/>
        </w:rPr>
        <w:t xml:space="preserve"> like that </w:t>
      </w:r>
      <w:r w:rsidR="006304A7">
        <w:rPr>
          <w:rFonts w:ascii="Arial" w:eastAsia="Arial" w:hAnsi="Arial" w:cs="Arial"/>
          <w:color w:val="000000"/>
          <w:lang w:val="en-US" w:eastAsia="en-US"/>
        </w:rPr>
        <w:t xml:space="preserve">he </w:t>
      </w:r>
      <w:r>
        <w:rPr>
          <w:rFonts w:ascii="Arial" w:eastAsia="Arial" w:hAnsi="Arial" w:cs="Arial"/>
          <w:color w:val="000000"/>
          <w:lang w:val="en-US" w:eastAsia="en-US"/>
        </w:rPr>
        <w:t>is making a bigger version, what’s the name of your design then?</w:t>
      </w:r>
    </w:p>
    <w:p w14:paraId="6DC98046" w14:textId="77777777" w:rsidR="00D67558" w:rsidRDefault="00000000">
      <w:pPr>
        <w:spacing w:before="240" w:after="240" w:line="240" w:lineRule="auto"/>
      </w:pPr>
      <w:r>
        <w:rPr>
          <w:rFonts w:ascii="Arial" w:eastAsia="Arial" w:hAnsi="Arial" w:cs="Arial"/>
          <w:color w:val="000000"/>
          <w:lang w:val="en-US" w:eastAsia="en-US"/>
        </w:rPr>
        <w:lastRenderedPageBreak/>
        <w:t xml:space="preserve">S2: i don’t know, umm i have an idea but it’s on the tip of my </w:t>
      </w:r>
      <w:proofErr w:type="gramStart"/>
      <w:r>
        <w:rPr>
          <w:rFonts w:ascii="Arial" w:eastAsia="Arial" w:hAnsi="Arial" w:cs="Arial"/>
          <w:color w:val="000000"/>
          <w:lang w:val="en-US" w:eastAsia="en-US"/>
        </w:rPr>
        <w:t>tongue</w:t>
      </w:r>
      <w:proofErr w:type="gramEnd"/>
    </w:p>
    <w:p w14:paraId="664AE235" w14:textId="0E6D5053" w:rsidR="00D67558" w:rsidRDefault="00A1705C">
      <w:pPr>
        <w:spacing w:before="240" w:after="240" w:line="240" w:lineRule="auto"/>
      </w:pPr>
      <w:r>
        <w:rPr>
          <w:rFonts w:ascii="Arial" w:eastAsia="Arial" w:hAnsi="Arial" w:cs="Arial"/>
          <w:color w:val="000000"/>
          <w:lang w:val="en-US" w:eastAsia="en-US"/>
        </w:rPr>
        <w:t xml:space="preserve">T: well, share it with </w:t>
      </w:r>
      <w:r w:rsidR="006304A7">
        <w:rPr>
          <w:rFonts w:ascii="Arial" w:eastAsia="Arial" w:hAnsi="Arial" w:cs="Arial"/>
          <w:color w:val="000000"/>
          <w:lang w:val="en-US" w:eastAsia="en-US"/>
        </w:rPr>
        <w:t>X</w:t>
      </w:r>
      <w:r>
        <w:rPr>
          <w:rFonts w:ascii="Arial" w:eastAsia="Arial" w:hAnsi="Arial" w:cs="Arial"/>
          <w:color w:val="000000"/>
          <w:lang w:val="en-US" w:eastAsia="en-US"/>
        </w:rPr>
        <w:t xml:space="preserve"> and you two can come up with an idea, (and to the class: Guys, one minute)</w:t>
      </w:r>
    </w:p>
    <w:p w14:paraId="61D4F0EE" w14:textId="77777777" w:rsidR="00D67558" w:rsidRDefault="00000000">
      <w:pPr>
        <w:spacing w:before="240" w:after="240" w:line="240" w:lineRule="auto"/>
      </w:pPr>
      <w:r>
        <w:rPr>
          <w:rFonts w:ascii="Arial" w:eastAsia="Arial" w:hAnsi="Arial" w:cs="Arial"/>
          <w:color w:val="000000"/>
          <w:lang w:val="en-US" w:eastAsia="en-US"/>
        </w:rPr>
        <w:t xml:space="preserve">S2: Ecosturdy? Umm i think i like </w:t>
      </w:r>
      <w:proofErr w:type="gramStart"/>
      <w:r>
        <w:rPr>
          <w:rFonts w:ascii="Arial" w:eastAsia="Arial" w:hAnsi="Arial" w:cs="Arial"/>
          <w:color w:val="000000"/>
          <w:lang w:val="en-US" w:eastAsia="en-US"/>
        </w:rPr>
        <w:t>ecosturdy</w:t>
      </w:r>
      <w:proofErr w:type="gramEnd"/>
      <w:r>
        <w:rPr>
          <w:rFonts w:ascii="Arial" w:eastAsia="Arial" w:hAnsi="Arial" w:cs="Arial"/>
          <w:color w:val="000000"/>
          <w:lang w:val="en-US" w:eastAsia="en-US"/>
        </w:rPr>
        <w:t xml:space="preserve"> </w:t>
      </w:r>
    </w:p>
    <w:p w14:paraId="477C7F71" w14:textId="38C4F31E" w:rsidR="00D67558" w:rsidRDefault="00000000">
      <w:pPr>
        <w:spacing w:before="240" w:after="240" w:line="240" w:lineRule="auto"/>
      </w:pPr>
      <w:r>
        <w:rPr>
          <w:rFonts w:ascii="Arial" w:eastAsia="Arial" w:hAnsi="Arial" w:cs="Arial"/>
          <w:color w:val="000000"/>
          <w:lang w:val="en-US" w:eastAsia="en-US"/>
        </w:rPr>
        <w:t>S2: smooth against the wild? Standing in the wild?... what should we call it? What should the slogan be?</w:t>
      </w:r>
    </w:p>
    <w:p w14:paraId="2D94EB98" w14:textId="47066B19" w:rsidR="00D67558" w:rsidRDefault="006304A7">
      <w:pPr>
        <w:spacing w:before="240" w:after="240" w:line="240" w:lineRule="auto"/>
      </w:pPr>
      <w:r>
        <w:rPr>
          <w:rFonts w:ascii="Arial" w:eastAsia="Arial" w:hAnsi="Arial" w:cs="Arial"/>
          <w:color w:val="000000"/>
          <w:lang w:val="en-US" w:eastAsia="en-US"/>
        </w:rPr>
        <w:t xml:space="preserve">Teacher to the whole class: Okay, i can see that most of you have developed your design idea into really great product, i’m super super proud of you, you are about to finish the sketches, once you are finalizing your design, it’s super important to ask a buddy for some feedback before putting the final touches, so that’s what’s gonna happen for the next ten minutes. Okay, guys listen, we have these feedback forms, we have used it before as well, when we give feedback, it’s important to recognize something good that they did, but it’s also important to be critical, as for the “how can” questions, so that can be to getting them to think how can they improve the design, maybe just focusing on one feature of the design, especially linking it to the nature features that you are using as an analogy. Does that make sense? Okay good.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what I’m gonna ask you to do, is that you have five minutes to present your design to your friends sitting next to you, yea, and this sheet is meant for you to give it to the other team. Is it clear? Five minutes to present and get feedback. </w:t>
      </w:r>
    </w:p>
    <w:p w14:paraId="451EF771" w14:textId="77777777" w:rsidR="00D67558" w:rsidRDefault="00000000">
      <w:pPr>
        <w:spacing w:before="240" w:after="240" w:line="240" w:lineRule="auto"/>
      </w:pPr>
      <w:r>
        <w:rPr>
          <w:rFonts w:ascii="Arial" w:eastAsia="Arial" w:hAnsi="Arial" w:cs="Arial"/>
          <w:color w:val="000000"/>
          <w:lang w:val="en-US" w:eastAsia="en-US"/>
        </w:rPr>
        <w:t xml:space="preserve">S2: Okay, this is so far what we have of the ecosturdy, it is a tent with a solar deck to supply solar power, based off of photosynthesis, it’s also foldable for transport with the water collection, so when it rain, you can collect the water and dump the water to nearby sewer and the EcoXX convert the smoke, so everytime you cook in the tent, they convert the smoke into the white smoke instead of the dark smoke, so far this is what we have </w:t>
      </w:r>
    </w:p>
    <w:p w14:paraId="50077FFE" w14:textId="77777777" w:rsidR="00D67558" w:rsidRDefault="00000000">
      <w:pPr>
        <w:spacing w:before="240" w:after="240" w:line="240" w:lineRule="auto"/>
      </w:pPr>
      <w:r>
        <w:rPr>
          <w:rFonts w:ascii="Arial" w:eastAsia="Arial" w:hAnsi="Arial" w:cs="Arial"/>
          <w:color w:val="000000"/>
          <w:lang w:val="en-US" w:eastAsia="en-US"/>
        </w:rPr>
        <w:t xml:space="preserve">S1: okay our term, so </w:t>
      </w:r>
      <w:proofErr w:type="gramStart"/>
      <w:r>
        <w:rPr>
          <w:rFonts w:ascii="Arial" w:eastAsia="Arial" w:hAnsi="Arial" w:cs="Arial"/>
          <w:color w:val="000000"/>
          <w:lang w:val="en-US" w:eastAsia="en-US"/>
        </w:rPr>
        <w:t>basically</w:t>
      </w:r>
      <w:proofErr w:type="gramEnd"/>
      <w:r>
        <w:rPr>
          <w:rFonts w:ascii="Arial" w:eastAsia="Arial" w:hAnsi="Arial" w:cs="Arial"/>
          <w:color w:val="000000"/>
          <w:lang w:val="en-US" w:eastAsia="en-US"/>
        </w:rPr>
        <w:t xml:space="preserve"> we are inspired by the spiral tree, with the spiral tree (noise)</w:t>
      </w:r>
    </w:p>
    <w:p w14:paraId="4AC61A39" w14:textId="77777777" w:rsidR="00D67558" w:rsidRDefault="00000000">
      <w:pPr>
        <w:spacing w:before="240" w:after="240" w:line="240" w:lineRule="auto"/>
      </w:pPr>
      <w:r>
        <w:rPr>
          <w:rFonts w:ascii="Arial" w:eastAsia="Arial" w:hAnsi="Arial" w:cs="Arial"/>
          <w:color w:val="000000"/>
          <w:lang w:val="en-US" w:eastAsia="en-US"/>
        </w:rPr>
        <w:t xml:space="preserve">S2: is this like something you can hide in so people can’t catch </w:t>
      </w:r>
      <w:proofErr w:type="gramStart"/>
      <w:r>
        <w:rPr>
          <w:rFonts w:ascii="Arial" w:eastAsia="Arial" w:hAnsi="Arial" w:cs="Arial"/>
          <w:color w:val="000000"/>
          <w:lang w:val="en-US" w:eastAsia="en-US"/>
        </w:rPr>
        <w:t>you</w:t>
      </w:r>
      <w:proofErr w:type="gramEnd"/>
      <w:r>
        <w:rPr>
          <w:rFonts w:ascii="Arial" w:eastAsia="Arial" w:hAnsi="Arial" w:cs="Arial"/>
          <w:color w:val="000000"/>
          <w:lang w:val="en-US" w:eastAsia="en-US"/>
        </w:rPr>
        <w:t xml:space="preserve"> </w:t>
      </w:r>
    </w:p>
    <w:p w14:paraId="2CE8EC94" w14:textId="77777777" w:rsidR="00D67558" w:rsidRDefault="00000000">
      <w:pPr>
        <w:spacing w:before="240" w:after="240" w:line="240" w:lineRule="auto"/>
      </w:pPr>
      <w:r>
        <w:rPr>
          <w:rFonts w:ascii="Arial" w:eastAsia="Arial" w:hAnsi="Arial" w:cs="Arial"/>
          <w:color w:val="000000"/>
          <w:lang w:val="en-US" w:eastAsia="en-US"/>
        </w:rPr>
        <w:t xml:space="preserve">S1: no </w:t>
      </w:r>
    </w:p>
    <w:p w14:paraId="7EC8A482" w14:textId="77777777" w:rsidR="00D67558" w:rsidRDefault="00000000">
      <w:pPr>
        <w:spacing w:before="240" w:after="240" w:line="240" w:lineRule="auto"/>
      </w:pPr>
      <w:r>
        <w:rPr>
          <w:rFonts w:ascii="Arial" w:eastAsia="Arial" w:hAnsi="Arial" w:cs="Arial"/>
          <w:color w:val="000000"/>
          <w:lang w:val="en-US" w:eastAsia="en-US"/>
        </w:rPr>
        <w:t xml:space="preserve">S2: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so it’s is like a wind turbine </w:t>
      </w:r>
    </w:p>
    <w:p w14:paraId="725BF8A6" w14:textId="77777777" w:rsidR="00D67558" w:rsidRDefault="00000000">
      <w:pPr>
        <w:spacing w:before="240" w:after="240" w:line="240" w:lineRule="auto"/>
      </w:pPr>
      <w:r>
        <w:rPr>
          <w:rFonts w:ascii="Arial" w:eastAsia="Arial" w:hAnsi="Arial" w:cs="Arial"/>
          <w:color w:val="000000"/>
          <w:lang w:val="en-US" w:eastAsia="en-US"/>
        </w:rPr>
        <w:t xml:space="preserve">S1: no no, just wait, so like instead of distributing energy, it catches it to make it spin, and as it spins it transmit energy to the energy </w:t>
      </w:r>
      <w:proofErr w:type="gramStart"/>
      <w:r>
        <w:rPr>
          <w:rFonts w:ascii="Arial" w:eastAsia="Arial" w:hAnsi="Arial" w:cs="Arial"/>
          <w:color w:val="000000"/>
          <w:lang w:val="en-US" w:eastAsia="en-US"/>
        </w:rPr>
        <w:t>box</w:t>
      </w:r>
      <w:proofErr w:type="gramEnd"/>
      <w:r>
        <w:rPr>
          <w:rFonts w:ascii="Arial" w:eastAsia="Arial" w:hAnsi="Arial" w:cs="Arial"/>
          <w:color w:val="000000"/>
          <w:lang w:val="en-US" w:eastAsia="en-US"/>
        </w:rPr>
        <w:t xml:space="preserve"> </w:t>
      </w:r>
    </w:p>
    <w:p w14:paraId="4D5EE806" w14:textId="77777777" w:rsidR="00D67558" w:rsidRDefault="00000000">
      <w:pPr>
        <w:spacing w:before="240" w:after="240" w:line="240" w:lineRule="auto"/>
      </w:pPr>
      <w:r>
        <w:rPr>
          <w:rFonts w:ascii="Arial" w:eastAsia="Arial" w:hAnsi="Arial" w:cs="Arial"/>
          <w:color w:val="000000"/>
          <w:lang w:val="en-US" w:eastAsia="en-US"/>
        </w:rPr>
        <w:t xml:space="preserve">S2: is the energy box has battery or </w:t>
      </w:r>
      <w:proofErr w:type="gramStart"/>
      <w:r>
        <w:rPr>
          <w:rFonts w:ascii="Arial" w:eastAsia="Arial" w:hAnsi="Arial" w:cs="Arial"/>
          <w:color w:val="000000"/>
          <w:lang w:val="en-US" w:eastAsia="en-US"/>
        </w:rPr>
        <w:t>capacity</w:t>
      </w:r>
      <w:proofErr w:type="gramEnd"/>
    </w:p>
    <w:p w14:paraId="4CF8016D" w14:textId="77777777" w:rsidR="00D67558" w:rsidRDefault="00000000">
      <w:pPr>
        <w:spacing w:before="240" w:after="240" w:line="240" w:lineRule="auto"/>
      </w:pPr>
      <w:r>
        <w:rPr>
          <w:rFonts w:ascii="Arial" w:eastAsia="Arial" w:hAnsi="Arial" w:cs="Arial"/>
          <w:color w:val="000000"/>
          <w:lang w:val="en-US" w:eastAsia="en-US"/>
        </w:rPr>
        <w:t xml:space="preserve">S1: i don’t know, but it spins, and the energy goes to </w:t>
      </w:r>
      <w:proofErr w:type="gramStart"/>
      <w:r>
        <w:rPr>
          <w:rFonts w:ascii="Arial" w:eastAsia="Arial" w:hAnsi="Arial" w:cs="Arial"/>
          <w:color w:val="000000"/>
          <w:lang w:val="en-US" w:eastAsia="en-US"/>
        </w:rPr>
        <w:t>here</w:t>
      </w:r>
      <w:proofErr w:type="gramEnd"/>
      <w:r>
        <w:rPr>
          <w:rFonts w:ascii="Arial" w:eastAsia="Arial" w:hAnsi="Arial" w:cs="Arial"/>
          <w:color w:val="000000"/>
          <w:lang w:val="en-US" w:eastAsia="en-US"/>
        </w:rPr>
        <w:t xml:space="preserve"> </w:t>
      </w:r>
    </w:p>
    <w:p w14:paraId="615B84DE" w14:textId="77777777" w:rsidR="00D67558" w:rsidRDefault="00000000">
      <w:pPr>
        <w:spacing w:before="240" w:after="240" w:line="240" w:lineRule="auto"/>
      </w:pPr>
      <w:r>
        <w:rPr>
          <w:rFonts w:ascii="Arial" w:eastAsia="Arial" w:hAnsi="Arial" w:cs="Arial"/>
          <w:color w:val="000000"/>
          <w:lang w:val="en-US" w:eastAsia="en-US"/>
        </w:rPr>
        <w:t xml:space="preserve">S2: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but you forgot to label the generator </w:t>
      </w:r>
    </w:p>
    <w:p w14:paraId="0F05236D" w14:textId="1841C376" w:rsidR="00D67558" w:rsidRDefault="006304A7">
      <w:pPr>
        <w:spacing w:before="240" w:after="240" w:line="240" w:lineRule="auto"/>
      </w:pPr>
      <w:r>
        <w:rPr>
          <w:rFonts w:ascii="Arial" w:eastAsia="Arial" w:hAnsi="Arial" w:cs="Arial"/>
          <w:color w:val="000000"/>
          <w:lang w:val="en-US" w:eastAsia="en-US"/>
        </w:rPr>
        <w:t xml:space="preserve">Teacher to the whole class: okay, did you finish? Class </w:t>
      </w:r>
      <w:proofErr w:type="gramStart"/>
      <w:r>
        <w:rPr>
          <w:rFonts w:ascii="Arial" w:eastAsia="Arial" w:hAnsi="Arial" w:cs="Arial"/>
          <w:color w:val="000000"/>
          <w:lang w:val="en-US" w:eastAsia="en-US"/>
        </w:rPr>
        <w:t>listen</w:t>
      </w:r>
      <w:proofErr w:type="gramEnd"/>
      <w:r>
        <w:rPr>
          <w:rFonts w:ascii="Arial" w:eastAsia="Arial" w:hAnsi="Arial" w:cs="Arial"/>
          <w:color w:val="000000"/>
          <w:lang w:val="en-US" w:eastAsia="en-US"/>
        </w:rPr>
        <w:t xml:space="preserve">, stop right now, i think you have heard enough, please start writing about the team that was presenting, write some feedback, a complement, something to improve, and a question, go </w:t>
      </w:r>
    </w:p>
    <w:p w14:paraId="532CB9DA" w14:textId="77777777" w:rsidR="00D67558" w:rsidRDefault="00000000">
      <w:pPr>
        <w:spacing w:before="240" w:after="240" w:line="240" w:lineRule="auto"/>
      </w:pPr>
      <w:r>
        <w:rPr>
          <w:rFonts w:ascii="Arial" w:eastAsia="Arial" w:hAnsi="Arial" w:cs="Arial"/>
          <w:color w:val="000000"/>
          <w:lang w:val="en-US" w:eastAsia="en-US"/>
        </w:rPr>
        <w:t>S1: what’s your title</w:t>
      </w:r>
    </w:p>
    <w:p w14:paraId="75E2D54E" w14:textId="77777777" w:rsidR="00D67558" w:rsidRDefault="00000000">
      <w:pPr>
        <w:spacing w:before="240" w:after="240" w:line="240" w:lineRule="auto"/>
      </w:pPr>
      <w:r>
        <w:rPr>
          <w:rFonts w:ascii="Arial" w:eastAsia="Arial" w:hAnsi="Arial" w:cs="Arial"/>
          <w:color w:val="000000"/>
          <w:lang w:val="en-US" w:eastAsia="en-US"/>
        </w:rPr>
        <w:t xml:space="preserve">S2: Okay the whole thing is called eco </w:t>
      </w:r>
      <w:proofErr w:type="gramStart"/>
      <w:r>
        <w:rPr>
          <w:rFonts w:ascii="Arial" w:eastAsia="Arial" w:hAnsi="Arial" w:cs="Arial"/>
          <w:color w:val="000000"/>
          <w:lang w:val="en-US" w:eastAsia="en-US"/>
        </w:rPr>
        <w:t>sturdy</w:t>
      </w:r>
      <w:proofErr w:type="gramEnd"/>
    </w:p>
    <w:p w14:paraId="1A1E0DDF" w14:textId="77777777" w:rsidR="00D67558" w:rsidRDefault="00000000">
      <w:pPr>
        <w:spacing w:before="240" w:after="240" w:line="240" w:lineRule="auto"/>
      </w:pPr>
      <w:r>
        <w:rPr>
          <w:rFonts w:ascii="Arial" w:eastAsia="Arial" w:hAnsi="Arial" w:cs="Arial"/>
          <w:color w:val="000000"/>
          <w:lang w:val="en-US" w:eastAsia="en-US"/>
        </w:rPr>
        <w:t xml:space="preserve">S1: okay we are gonna call ours spin spin spin, okay that was a joke, eco </w:t>
      </w:r>
      <w:proofErr w:type="gramStart"/>
      <w:r>
        <w:rPr>
          <w:rFonts w:ascii="Arial" w:eastAsia="Arial" w:hAnsi="Arial" w:cs="Arial"/>
          <w:color w:val="000000"/>
          <w:lang w:val="en-US" w:eastAsia="en-US"/>
        </w:rPr>
        <w:t>energy</w:t>
      </w:r>
      <w:proofErr w:type="gramEnd"/>
      <w:r>
        <w:rPr>
          <w:rFonts w:ascii="Arial" w:eastAsia="Arial" w:hAnsi="Arial" w:cs="Arial"/>
          <w:color w:val="000000"/>
          <w:lang w:val="en-US" w:eastAsia="en-US"/>
        </w:rPr>
        <w:t xml:space="preserve"> </w:t>
      </w:r>
    </w:p>
    <w:p w14:paraId="0E06D325" w14:textId="77777777" w:rsidR="00D67558" w:rsidRDefault="00000000">
      <w:pPr>
        <w:spacing w:before="240" w:after="240" w:line="240" w:lineRule="auto"/>
      </w:pPr>
      <w:r>
        <w:rPr>
          <w:rFonts w:ascii="Arial" w:eastAsia="Arial" w:hAnsi="Arial" w:cs="Arial"/>
          <w:color w:val="000000"/>
          <w:lang w:val="en-US" w:eastAsia="en-US"/>
        </w:rPr>
        <w:lastRenderedPageBreak/>
        <w:t xml:space="preserve">S2: okay you can just say, tree bines, like a tree turbine, because it’s like a tree, and it’s a wind </w:t>
      </w:r>
      <w:proofErr w:type="gramStart"/>
      <w:r>
        <w:rPr>
          <w:rFonts w:ascii="Arial" w:eastAsia="Arial" w:hAnsi="Arial" w:cs="Arial"/>
          <w:color w:val="000000"/>
          <w:lang w:val="en-US" w:eastAsia="en-US"/>
        </w:rPr>
        <w:t>turbine</w:t>
      </w:r>
      <w:proofErr w:type="gramEnd"/>
      <w:r>
        <w:rPr>
          <w:rFonts w:ascii="Arial" w:eastAsia="Arial" w:hAnsi="Arial" w:cs="Arial"/>
          <w:color w:val="000000"/>
          <w:lang w:val="en-US" w:eastAsia="en-US"/>
        </w:rPr>
        <w:t xml:space="preserve"> </w:t>
      </w:r>
    </w:p>
    <w:p w14:paraId="36DEEF95" w14:textId="77777777" w:rsidR="00D67558" w:rsidRDefault="00000000">
      <w:pPr>
        <w:spacing w:before="240" w:after="240" w:line="240" w:lineRule="auto"/>
      </w:pPr>
      <w:r>
        <w:rPr>
          <w:rFonts w:ascii="Arial" w:eastAsia="Arial" w:hAnsi="Arial" w:cs="Arial"/>
          <w:color w:val="000000"/>
          <w:lang w:val="en-US" w:eastAsia="en-US"/>
        </w:rPr>
        <w:t xml:space="preserve">S1: okay yea </w:t>
      </w:r>
    </w:p>
    <w:p w14:paraId="2D65ED48" w14:textId="5284D09B" w:rsidR="00D67558" w:rsidRDefault="00000000">
      <w:pPr>
        <w:spacing w:before="240" w:after="240" w:line="240" w:lineRule="auto"/>
      </w:pPr>
      <w:r>
        <w:rPr>
          <w:rFonts w:ascii="Arial" w:eastAsia="Arial" w:hAnsi="Arial" w:cs="Arial"/>
          <w:color w:val="000000"/>
          <w:lang w:val="en-US" w:eastAsia="en-US"/>
        </w:rPr>
        <w:t>S1: okay what d</w:t>
      </w:r>
      <w:r w:rsidR="006304A7">
        <w:rPr>
          <w:rFonts w:ascii="Arial" w:eastAsia="Arial" w:hAnsi="Arial" w:cs="Arial"/>
          <w:color w:val="000000"/>
          <w:lang w:val="en-US" w:eastAsia="en-US"/>
        </w:rPr>
        <w:t>o</w:t>
      </w:r>
      <w:r>
        <w:rPr>
          <w:rFonts w:ascii="Arial" w:eastAsia="Arial" w:hAnsi="Arial" w:cs="Arial"/>
          <w:color w:val="000000"/>
          <w:lang w:val="en-US" w:eastAsia="en-US"/>
        </w:rPr>
        <w:t xml:space="preserve"> you mean by “how can you” (the feedback report)</w:t>
      </w:r>
    </w:p>
    <w:p w14:paraId="3A4CBB59" w14:textId="08D05763" w:rsidR="00D67558" w:rsidRDefault="00000000">
      <w:pPr>
        <w:spacing w:before="240" w:after="240" w:line="240" w:lineRule="auto"/>
      </w:pPr>
      <w:r>
        <w:rPr>
          <w:rFonts w:ascii="Arial" w:eastAsia="Arial" w:hAnsi="Arial" w:cs="Arial"/>
          <w:b/>
          <w:bCs/>
          <w:color w:val="000000"/>
          <w:lang w:val="en-US" w:eastAsia="en-US"/>
        </w:rPr>
        <w:t xml:space="preserve">Voice recorder 2 </w:t>
      </w:r>
    </w:p>
    <w:p w14:paraId="2CBC1728" w14:textId="453D2FEF" w:rsidR="00D67558" w:rsidRDefault="00A1705C">
      <w:pPr>
        <w:spacing w:before="240" w:after="240" w:line="240" w:lineRule="auto"/>
      </w:pPr>
      <w:r>
        <w:rPr>
          <w:rFonts w:ascii="Arial" w:eastAsia="Arial" w:hAnsi="Arial" w:cs="Arial"/>
          <w:color w:val="000000"/>
          <w:lang w:val="en-US" w:eastAsia="en-US"/>
        </w:rPr>
        <w:t xml:space="preserve">T: okay, which one did you choose for your design idea </w:t>
      </w:r>
    </w:p>
    <w:p w14:paraId="46D11A7E" w14:textId="77777777" w:rsidR="00D67558" w:rsidRDefault="00000000">
      <w:pPr>
        <w:spacing w:before="240" w:after="240" w:line="240" w:lineRule="auto"/>
      </w:pPr>
      <w:r>
        <w:rPr>
          <w:rFonts w:ascii="Arial" w:eastAsia="Arial" w:hAnsi="Arial" w:cs="Arial"/>
          <w:color w:val="000000"/>
          <w:lang w:val="en-US" w:eastAsia="en-US"/>
        </w:rPr>
        <w:t xml:space="preserve">S5: we chose this </w:t>
      </w:r>
      <w:proofErr w:type="gramStart"/>
      <w:r>
        <w:rPr>
          <w:rFonts w:ascii="Arial" w:eastAsia="Arial" w:hAnsi="Arial" w:cs="Arial"/>
          <w:color w:val="000000"/>
          <w:lang w:val="en-US" w:eastAsia="en-US"/>
        </w:rPr>
        <w:t>one</w:t>
      </w:r>
      <w:proofErr w:type="gramEnd"/>
      <w:r>
        <w:rPr>
          <w:rFonts w:ascii="Arial" w:eastAsia="Arial" w:hAnsi="Arial" w:cs="Arial"/>
          <w:color w:val="000000"/>
          <w:lang w:val="en-US" w:eastAsia="en-US"/>
        </w:rPr>
        <w:t xml:space="preserve"> </w:t>
      </w:r>
    </w:p>
    <w:p w14:paraId="5EF2401E" w14:textId="77777777" w:rsidR="00D67558" w:rsidRDefault="00000000">
      <w:pPr>
        <w:spacing w:before="240" w:after="240" w:line="240" w:lineRule="auto"/>
      </w:pPr>
      <w:r>
        <w:rPr>
          <w:rFonts w:ascii="Arial" w:eastAsia="Arial" w:hAnsi="Arial" w:cs="Arial"/>
          <w:color w:val="000000"/>
          <w:lang w:val="en-US" w:eastAsia="en-US"/>
        </w:rPr>
        <w:t xml:space="preserve">S6: we chose the </w:t>
      </w:r>
      <w:proofErr w:type="gramStart"/>
      <w:r>
        <w:rPr>
          <w:rFonts w:ascii="Arial" w:eastAsia="Arial" w:hAnsi="Arial" w:cs="Arial"/>
          <w:color w:val="000000"/>
          <w:lang w:val="en-US" w:eastAsia="en-US"/>
        </w:rPr>
        <w:t>shoe</w:t>
      </w:r>
      <w:proofErr w:type="gramEnd"/>
      <w:r>
        <w:rPr>
          <w:rFonts w:ascii="Arial" w:eastAsia="Arial" w:hAnsi="Arial" w:cs="Arial"/>
          <w:color w:val="000000"/>
          <w:lang w:val="en-US" w:eastAsia="en-US"/>
        </w:rPr>
        <w:t xml:space="preserve"> </w:t>
      </w:r>
    </w:p>
    <w:p w14:paraId="0E92B1C4" w14:textId="77777777" w:rsidR="00D67558" w:rsidRDefault="00000000">
      <w:pPr>
        <w:spacing w:before="240" w:after="240" w:line="240" w:lineRule="auto"/>
      </w:pPr>
      <w:r>
        <w:rPr>
          <w:rFonts w:ascii="Arial" w:eastAsia="Arial" w:hAnsi="Arial" w:cs="Arial"/>
          <w:color w:val="000000"/>
          <w:lang w:val="en-US" w:eastAsia="en-US"/>
        </w:rPr>
        <w:t xml:space="preserve">S5: yea when its muddy outside </w:t>
      </w:r>
    </w:p>
    <w:p w14:paraId="2CBA7123" w14:textId="77777777" w:rsidR="00D67558" w:rsidRDefault="00000000">
      <w:pPr>
        <w:spacing w:before="240" w:after="240" w:line="240" w:lineRule="auto"/>
      </w:pPr>
      <w:r>
        <w:rPr>
          <w:rFonts w:ascii="Arial" w:eastAsia="Arial" w:hAnsi="Arial" w:cs="Arial"/>
          <w:color w:val="000000"/>
          <w:lang w:val="en-US" w:eastAsia="en-US"/>
        </w:rPr>
        <w:t xml:space="preserve">S7: and after, are we gonna do these in real life, </w:t>
      </w:r>
    </w:p>
    <w:p w14:paraId="079329C1" w14:textId="4CE44A6A" w:rsidR="00D67558" w:rsidRDefault="00A1705C">
      <w:pPr>
        <w:spacing w:before="240" w:after="240" w:line="240" w:lineRule="auto"/>
      </w:pPr>
      <w:r>
        <w:rPr>
          <w:rFonts w:ascii="Arial" w:eastAsia="Arial" w:hAnsi="Arial" w:cs="Arial"/>
          <w:color w:val="000000"/>
          <w:lang w:val="en-US" w:eastAsia="en-US"/>
        </w:rPr>
        <w:t xml:space="preserve">T: Oh these, we are, i’m going to talk about this later </w:t>
      </w:r>
    </w:p>
    <w:p w14:paraId="33B58304" w14:textId="77777777" w:rsidR="00D67558" w:rsidRDefault="00000000">
      <w:pPr>
        <w:spacing w:before="240" w:after="240" w:line="240" w:lineRule="auto"/>
      </w:pPr>
      <w:r>
        <w:rPr>
          <w:rFonts w:ascii="Arial" w:eastAsia="Arial" w:hAnsi="Arial" w:cs="Arial"/>
          <w:color w:val="000000"/>
          <w:lang w:val="en-US" w:eastAsia="en-US"/>
        </w:rPr>
        <w:t xml:space="preserve">S7: are we gonna like, do it, in real </w:t>
      </w:r>
      <w:proofErr w:type="gramStart"/>
      <w:r>
        <w:rPr>
          <w:rFonts w:ascii="Arial" w:eastAsia="Arial" w:hAnsi="Arial" w:cs="Arial"/>
          <w:color w:val="000000"/>
          <w:lang w:val="en-US" w:eastAsia="en-US"/>
        </w:rPr>
        <w:t>life</w:t>
      </w:r>
      <w:proofErr w:type="gramEnd"/>
    </w:p>
    <w:p w14:paraId="5570093E" w14:textId="59C27D73"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we are going to design it now, and design it online, and if we have time later, we will 3D print it, but we will need a special software for that, but first finish elaborating your idea, so you chose… which one did you chose </w:t>
      </w:r>
    </w:p>
    <w:p w14:paraId="461F72BA" w14:textId="77777777" w:rsidR="00D67558" w:rsidRDefault="00000000">
      <w:pPr>
        <w:spacing w:before="240" w:after="240" w:line="240" w:lineRule="auto"/>
      </w:pPr>
      <w:r>
        <w:rPr>
          <w:rFonts w:ascii="Arial" w:eastAsia="Arial" w:hAnsi="Arial" w:cs="Arial"/>
          <w:color w:val="000000"/>
          <w:lang w:val="en-US" w:eastAsia="en-US"/>
        </w:rPr>
        <w:t xml:space="preserve">S7: the one that no one wants to choose, the red, like the </w:t>
      </w:r>
      <w:proofErr w:type="gramStart"/>
      <w:r>
        <w:rPr>
          <w:rFonts w:ascii="Arial" w:eastAsia="Arial" w:hAnsi="Arial" w:cs="Arial"/>
          <w:color w:val="000000"/>
          <w:lang w:val="en-US" w:eastAsia="en-US"/>
        </w:rPr>
        <w:t>umbrella</w:t>
      </w:r>
      <w:proofErr w:type="gramEnd"/>
      <w:r>
        <w:rPr>
          <w:rFonts w:ascii="Arial" w:eastAsia="Arial" w:hAnsi="Arial" w:cs="Arial"/>
          <w:color w:val="000000"/>
          <w:lang w:val="en-US" w:eastAsia="en-US"/>
        </w:rPr>
        <w:t xml:space="preserve"> </w:t>
      </w:r>
    </w:p>
    <w:p w14:paraId="3F81364B" w14:textId="408BF54B" w:rsidR="00D67558" w:rsidRDefault="00A1705C">
      <w:pPr>
        <w:spacing w:before="240" w:after="240" w:line="240" w:lineRule="auto"/>
      </w:pPr>
      <w:r>
        <w:rPr>
          <w:rFonts w:ascii="Arial" w:eastAsia="Arial" w:hAnsi="Arial" w:cs="Arial"/>
          <w:color w:val="000000"/>
          <w:lang w:val="en-US" w:eastAsia="en-US"/>
        </w:rPr>
        <w:t>T: what does it do</w:t>
      </w:r>
    </w:p>
    <w:p w14:paraId="5B0CA43A" w14:textId="77777777" w:rsidR="00D67558" w:rsidRDefault="00000000">
      <w:pPr>
        <w:spacing w:before="240" w:after="240" w:line="240" w:lineRule="auto"/>
      </w:pPr>
      <w:r>
        <w:rPr>
          <w:rFonts w:ascii="Arial" w:eastAsia="Arial" w:hAnsi="Arial" w:cs="Arial"/>
          <w:color w:val="000000"/>
          <w:lang w:val="en-US" w:eastAsia="en-US"/>
        </w:rPr>
        <w:t xml:space="preserve">S7: it protects you from </w:t>
      </w:r>
      <w:proofErr w:type="gramStart"/>
      <w:r>
        <w:rPr>
          <w:rFonts w:ascii="Arial" w:eastAsia="Arial" w:hAnsi="Arial" w:cs="Arial"/>
          <w:color w:val="000000"/>
          <w:lang w:val="en-US" w:eastAsia="en-US"/>
        </w:rPr>
        <w:t>rain</w:t>
      </w:r>
      <w:proofErr w:type="gramEnd"/>
      <w:r>
        <w:rPr>
          <w:rFonts w:ascii="Arial" w:eastAsia="Arial" w:hAnsi="Arial" w:cs="Arial"/>
          <w:color w:val="000000"/>
          <w:lang w:val="en-US" w:eastAsia="en-US"/>
        </w:rPr>
        <w:t xml:space="preserve"> </w:t>
      </w:r>
    </w:p>
    <w:p w14:paraId="0F051BC4" w14:textId="52525D6C" w:rsidR="00D67558" w:rsidRDefault="00A1705C">
      <w:pPr>
        <w:spacing w:before="240" w:after="240" w:line="240" w:lineRule="auto"/>
      </w:pPr>
      <w:r>
        <w:rPr>
          <w:rFonts w:ascii="Arial" w:eastAsia="Arial" w:hAnsi="Arial" w:cs="Arial"/>
          <w:color w:val="000000"/>
          <w:lang w:val="en-US" w:eastAsia="en-US"/>
        </w:rPr>
        <w:t>T: and is this for the campers</w:t>
      </w:r>
    </w:p>
    <w:p w14:paraId="5206E7BF" w14:textId="77777777" w:rsidR="00D67558" w:rsidRDefault="00000000">
      <w:pPr>
        <w:spacing w:before="240" w:after="240" w:line="240" w:lineRule="auto"/>
      </w:pPr>
      <w:r>
        <w:rPr>
          <w:rFonts w:ascii="Arial" w:eastAsia="Arial" w:hAnsi="Arial" w:cs="Arial"/>
          <w:color w:val="000000"/>
          <w:lang w:val="en-US" w:eastAsia="en-US"/>
        </w:rPr>
        <w:t xml:space="preserve">S7: yea </w:t>
      </w:r>
    </w:p>
    <w:p w14:paraId="6DF57768" w14:textId="1AC417DE"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from which nature thing were you inspired from </w:t>
      </w:r>
    </w:p>
    <w:p w14:paraId="7CF2B5A2" w14:textId="77777777" w:rsidR="00D67558" w:rsidRDefault="00000000">
      <w:pPr>
        <w:spacing w:before="240" w:after="240" w:line="240" w:lineRule="auto"/>
      </w:pPr>
      <w:r>
        <w:rPr>
          <w:rFonts w:ascii="Arial" w:eastAsia="Arial" w:hAnsi="Arial" w:cs="Arial"/>
          <w:color w:val="000000"/>
          <w:lang w:val="en-US" w:eastAsia="en-US"/>
        </w:rPr>
        <w:t>S7: uh leaf</w:t>
      </w:r>
    </w:p>
    <w:p w14:paraId="062EF46D" w14:textId="4054BAFC" w:rsidR="00D67558" w:rsidRDefault="00A1705C">
      <w:pPr>
        <w:spacing w:before="240" w:after="240" w:line="240" w:lineRule="auto"/>
      </w:pPr>
      <w:r>
        <w:rPr>
          <w:rFonts w:ascii="Arial" w:eastAsia="Arial" w:hAnsi="Arial" w:cs="Arial"/>
          <w:color w:val="000000"/>
          <w:lang w:val="en-US" w:eastAsia="en-US"/>
        </w:rPr>
        <w:t xml:space="preserve">T: leaf, okay, so here, what are the characteristics, because remember, we </w:t>
      </w:r>
      <w:proofErr w:type="gramStart"/>
      <w:r>
        <w:rPr>
          <w:rFonts w:ascii="Arial" w:eastAsia="Arial" w:hAnsi="Arial" w:cs="Arial"/>
          <w:color w:val="000000"/>
          <w:lang w:val="en-US" w:eastAsia="en-US"/>
        </w:rPr>
        <w:t>have to</w:t>
      </w:r>
      <w:proofErr w:type="gramEnd"/>
      <w:r>
        <w:rPr>
          <w:rFonts w:ascii="Arial" w:eastAsia="Arial" w:hAnsi="Arial" w:cs="Arial"/>
          <w:color w:val="000000"/>
          <w:lang w:val="en-US" w:eastAsia="en-US"/>
        </w:rPr>
        <w:t xml:space="preserve"> design with something inspired from nature, and it has to be weather resistant, so which characteristics are you using from the leaf </w:t>
      </w:r>
    </w:p>
    <w:p w14:paraId="5263B4B7" w14:textId="77777777" w:rsidR="00D67558" w:rsidRDefault="00000000">
      <w:pPr>
        <w:spacing w:before="240" w:after="240" w:line="240" w:lineRule="auto"/>
      </w:pPr>
      <w:r>
        <w:rPr>
          <w:rFonts w:ascii="Arial" w:eastAsia="Arial" w:hAnsi="Arial" w:cs="Arial"/>
          <w:color w:val="000000"/>
          <w:lang w:val="en-US" w:eastAsia="en-US"/>
        </w:rPr>
        <w:t>S7: ….</w:t>
      </w:r>
    </w:p>
    <w:p w14:paraId="5618B662" w14:textId="6D4F7407" w:rsidR="00D67558" w:rsidRDefault="00000000">
      <w:pPr>
        <w:spacing w:before="240" w:after="240" w:line="240" w:lineRule="auto"/>
      </w:pPr>
      <w:r>
        <w:rPr>
          <w:rFonts w:ascii="Arial" w:eastAsia="Arial" w:hAnsi="Arial" w:cs="Arial"/>
          <w:color w:val="000000"/>
          <w:lang w:val="en-US" w:eastAsia="en-US"/>
        </w:rPr>
        <w:t>S5: uh, what type of lace should we have, should we have a velcro…</w:t>
      </w:r>
    </w:p>
    <w:p w14:paraId="0D19A8A5" w14:textId="77777777" w:rsidR="00D67558" w:rsidRDefault="00000000">
      <w:pPr>
        <w:spacing w:before="240" w:after="240" w:line="240" w:lineRule="auto"/>
      </w:pPr>
      <w:r>
        <w:rPr>
          <w:rFonts w:ascii="Arial" w:eastAsia="Arial" w:hAnsi="Arial" w:cs="Arial"/>
          <w:color w:val="000000"/>
          <w:lang w:val="en-US" w:eastAsia="en-US"/>
        </w:rPr>
        <w:t xml:space="preserve">S6: yea but we can do one lace like this, and one like </w:t>
      </w:r>
      <w:proofErr w:type="gramStart"/>
      <w:r>
        <w:rPr>
          <w:rFonts w:ascii="Arial" w:eastAsia="Arial" w:hAnsi="Arial" w:cs="Arial"/>
          <w:color w:val="000000"/>
          <w:lang w:val="en-US" w:eastAsia="en-US"/>
        </w:rPr>
        <w:t>this</w:t>
      </w:r>
      <w:proofErr w:type="gramEnd"/>
      <w:r>
        <w:rPr>
          <w:rFonts w:ascii="Arial" w:eastAsia="Arial" w:hAnsi="Arial" w:cs="Arial"/>
          <w:color w:val="000000"/>
          <w:lang w:val="en-US" w:eastAsia="en-US"/>
        </w:rPr>
        <w:t xml:space="preserve"> </w:t>
      </w:r>
    </w:p>
    <w:p w14:paraId="2C6769A8" w14:textId="77777777" w:rsidR="00D67558" w:rsidRDefault="00000000">
      <w:pPr>
        <w:spacing w:before="240" w:after="240" w:line="240" w:lineRule="auto"/>
      </w:pPr>
      <w:r>
        <w:rPr>
          <w:rFonts w:ascii="Arial" w:eastAsia="Arial" w:hAnsi="Arial" w:cs="Arial"/>
          <w:color w:val="000000"/>
          <w:lang w:val="en-US" w:eastAsia="en-US"/>
        </w:rPr>
        <w:t xml:space="preserve">S5: okay well I have a different idea, like </w:t>
      </w:r>
      <w:proofErr w:type="gramStart"/>
      <w:r>
        <w:rPr>
          <w:rFonts w:ascii="Arial" w:eastAsia="Arial" w:hAnsi="Arial" w:cs="Arial"/>
          <w:color w:val="000000"/>
          <w:lang w:val="en-US" w:eastAsia="en-US"/>
        </w:rPr>
        <w:t>this</w:t>
      </w:r>
      <w:proofErr w:type="gramEnd"/>
      <w:r>
        <w:rPr>
          <w:rFonts w:ascii="Arial" w:eastAsia="Arial" w:hAnsi="Arial" w:cs="Arial"/>
          <w:color w:val="000000"/>
          <w:lang w:val="en-US" w:eastAsia="en-US"/>
        </w:rPr>
        <w:t xml:space="preserve"> </w:t>
      </w:r>
    </w:p>
    <w:p w14:paraId="164D0FDA"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a zip</w:t>
      </w:r>
    </w:p>
    <w:p w14:paraId="2565CC0E" w14:textId="77777777" w:rsidR="00D67558" w:rsidRDefault="00000000">
      <w:pPr>
        <w:spacing w:before="240" w:after="240" w:line="240" w:lineRule="auto"/>
      </w:pPr>
      <w:r>
        <w:rPr>
          <w:rFonts w:ascii="Arial" w:eastAsia="Arial" w:hAnsi="Arial" w:cs="Arial"/>
          <w:color w:val="000000"/>
          <w:lang w:val="en-US" w:eastAsia="en-US"/>
        </w:rPr>
        <w:t xml:space="preserve">S5: yea and lots of straps that tighten it more, well hold up, im just gonna draw, okay how does a lace look like, oh okay just like </w:t>
      </w:r>
      <w:proofErr w:type="gramStart"/>
      <w:r>
        <w:rPr>
          <w:rFonts w:ascii="Arial" w:eastAsia="Arial" w:hAnsi="Arial" w:cs="Arial"/>
          <w:color w:val="000000"/>
          <w:lang w:val="en-US" w:eastAsia="en-US"/>
        </w:rPr>
        <w:t>X</w:t>
      </w:r>
      <w:proofErr w:type="gramEnd"/>
    </w:p>
    <w:p w14:paraId="4D51EEDB" w14:textId="77777777" w:rsidR="00D67558" w:rsidRDefault="00000000">
      <w:pPr>
        <w:spacing w:before="240" w:after="240" w:line="240" w:lineRule="auto"/>
      </w:pPr>
      <w:r>
        <w:rPr>
          <w:rFonts w:ascii="Arial" w:eastAsia="Arial" w:hAnsi="Arial" w:cs="Arial"/>
          <w:color w:val="000000"/>
          <w:lang w:val="en-US" w:eastAsia="en-US"/>
        </w:rPr>
        <w:lastRenderedPageBreak/>
        <w:t xml:space="preserve">S6: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okay look we have the laces, we have the zip, and we will have velcro on the top part </w:t>
      </w:r>
    </w:p>
    <w:p w14:paraId="5B45231F" w14:textId="77777777" w:rsidR="00D67558" w:rsidRDefault="00000000">
      <w:pPr>
        <w:spacing w:before="240" w:after="240" w:line="240" w:lineRule="auto"/>
      </w:pPr>
      <w:r>
        <w:rPr>
          <w:rFonts w:ascii="Arial" w:eastAsia="Arial" w:hAnsi="Arial" w:cs="Arial"/>
          <w:color w:val="000000"/>
          <w:lang w:val="en-US" w:eastAsia="en-US"/>
        </w:rPr>
        <w:t xml:space="preserve">S5: No just look look look, so we have this, and this and this to the </w:t>
      </w:r>
      <w:proofErr w:type="gramStart"/>
      <w:r>
        <w:rPr>
          <w:rFonts w:ascii="Arial" w:eastAsia="Arial" w:hAnsi="Arial" w:cs="Arial"/>
          <w:color w:val="000000"/>
          <w:lang w:val="en-US" w:eastAsia="en-US"/>
        </w:rPr>
        <w:t>half way</w:t>
      </w:r>
      <w:proofErr w:type="gramEnd"/>
      <w:r>
        <w:rPr>
          <w:rFonts w:ascii="Arial" w:eastAsia="Arial" w:hAnsi="Arial" w:cs="Arial"/>
          <w:color w:val="000000"/>
          <w:lang w:val="en-US" w:eastAsia="en-US"/>
        </w:rPr>
        <w:t xml:space="preserve"> </w:t>
      </w:r>
    </w:p>
    <w:p w14:paraId="066134C2" w14:textId="77777777" w:rsidR="00D67558" w:rsidRDefault="00000000">
      <w:pPr>
        <w:spacing w:before="240" w:after="240" w:line="240" w:lineRule="auto"/>
      </w:pPr>
      <w:r>
        <w:rPr>
          <w:rFonts w:ascii="Arial" w:eastAsia="Arial" w:hAnsi="Arial" w:cs="Arial"/>
          <w:color w:val="000000"/>
          <w:lang w:val="en-US" w:eastAsia="en-US"/>
        </w:rPr>
        <w:t xml:space="preserve">S6: yea and do a velcro here, look you have two laces down here, they just randomly </w:t>
      </w:r>
      <w:proofErr w:type="gramStart"/>
      <w:r>
        <w:rPr>
          <w:rFonts w:ascii="Arial" w:eastAsia="Arial" w:hAnsi="Arial" w:cs="Arial"/>
          <w:color w:val="000000"/>
          <w:lang w:val="en-US" w:eastAsia="en-US"/>
        </w:rPr>
        <w:t>stop</w:t>
      </w:r>
      <w:proofErr w:type="gramEnd"/>
      <w:r>
        <w:rPr>
          <w:rFonts w:ascii="Arial" w:eastAsia="Arial" w:hAnsi="Arial" w:cs="Arial"/>
          <w:color w:val="000000"/>
          <w:lang w:val="en-US" w:eastAsia="en-US"/>
        </w:rPr>
        <w:t xml:space="preserve"> and you have a velcro instead </w:t>
      </w:r>
    </w:p>
    <w:p w14:paraId="5A319772" w14:textId="77777777" w:rsidR="00D67558" w:rsidRDefault="00000000">
      <w:pPr>
        <w:spacing w:before="240" w:after="240" w:line="240" w:lineRule="auto"/>
      </w:pPr>
      <w:r>
        <w:rPr>
          <w:rFonts w:ascii="Arial" w:eastAsia="Arial" w:hAnsi="Arial" w:cs="Arial"/>
          <w:color w:val="000000"/>
          <w:lang w:val="en-US" w:eastAsia="en-US"/>
        </w:rPr>
        <w:t xml:space="preserve">S5: No no no, im doing this right </w:t>
      </w:r>
      <w:proofErr w:type="gramStart"/>
      <w:r>
        <w:rPr>
          <w:rFonts w:ascii="Arial" w:eastAsia="Arial" w:hAnsi="Arial" w:cs="Arial"/>
          <w:color w:val="000000"/>
          <w:lang w:val="en-US" w:eastAsia="en-US"/>
        </w:rPr>
        <w:t>now</w:t>
      </w:r>
      <w:proofErr w:type="gramEnd"/>
      <w:r>
        <w:rPr>
          <w:rFonts w:ascii="Arial" w:eastAsia="Arial" w:hAnsi="Arial" w:cs="Arial"/>
          <w:color w:val="000000"/>
          <w:lang w:val="en-US" w:eastAsia="en-US"/>
        </w:rPr>
        <w:t xml:space="preserve">  </w:t>
      </w:r>
    </w:p>
    <w:p w14:paraId="3B8BC742"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no</w:t>
      </w:r>
      <w:proofErr w:type="gramEnd"/>
      <w:r>
        <w:rPr>
          <w:rFonts w:ascii="Arial" w:eastAsia="Arial" w:hAnsi="Arial" w:cs="Arial"/>
          <w:color w:val="000000"/>
          <w:lang w:val="en-US" w:eastAsia="en-US"/>
        </w:rPr>
        <w:t xml:space="preserve"> I know, just put a velcro here instead </w:t>
      </w:r>
    </w:p>
    <w:p w14:paraId="7C67F674" w14:textId="77777777" w:rsidR="00D67558" w:rsidRDefault="00000000">
      <w:pPr>
        <w:spacing w:before="240" w:after="240" w:line="240"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if you look at the shoes, you need to turn it around and tighten it, nah im just gonna put a lace, and a velcro here, so the lace don’t like, loose, so im just gonna draw the laces, like the lace X </w:t>
      </w:r>
    </w:p>
    <w:p w14:paraId="3B66CB48" w14:textId="77777777" w:rsidR="00D67558" w:rsidRDefault="00000000">
      <w:pPr>
        <w:spacing w:before="240" w:after="240" w:line="240" w:lineRule="auto"/>
      </w:pPr>
      <w:r>
        <w:rPr>
          <w:rFonts w:ascii="Arial" w:eastAsia="Arial" w:hAnsi="Arial" w:cs="Arial"/>
          <w:color w:val="000000"/>
          <w:lang w:val="en-US" w:eastAsia="en-US"/>
        </w:rPr>
        <w:t xml:space="preserve">S5: im not good at sketching… okay the velcro here, i wish i was good at </w:t>
      </w:r>
      <w:proofErr w:type="gramStart"/>
      <w:r>
        <w:rPr>
          <w:rFonts w:ascii="Arial" w:eastAsia="Arial" w:hAnsi="Arial" w:cs="Arial"/>
          <w:color w:val="000000"/>
          <w:lang w:val="en-US" w:eastAsia="en-US"/>
        </w:rPr>
        <w:t>sketching</w:t>
      </w:r>
      <w:proofErr w:type="gramEnd"/>
      <w:r>
        <w:rPr>
          <w:rFonts w:ascii="Arial" w:eastAsia="Arial" w:hAnsi="Arial" w:cs="Arial"/>
          <w:color w:val="000000"/>
          <w:lang w:val="en-US" w:eastAsia="en-US"/>
        </w:rPr>
        <w:t xml:space="preserve"> </w:t>
      </w:r>
    </w:p>
    <w:p w14:paraId="71916ED5" w14:textId="77777777" w:rsidR="00D67558" w:rsidRDefault="00000000">
      <w:pPr>
        <w:spacing w:before="240" w:after="240" w:line="240" w:lineRule="auto"/>
      </w:pPr>
      <w:r>
        <w:rPr>
          <w:rFonts w:ascii="Arial" w:eastAsia="Arial" w:hAnsi="Arial" w:cs="Arial"/>
          <w:color w:val="000000"/>
          <w:lang w:val="en-US" w:eastAsia="en-US"/>
        </w:rPr>
        <w:t xml:space="preserve">… </w:t>
      </w:r>
    </w:p>
    <w:p w14:paraId="7355CDDF" w14:textId="77777777" w:rsidR="00D67558" w:rsidRDefault="00000000">
      <w:pPr>
        <w:spacing w:before="240" w:after="240" w:line="240" w:lineRule="auto"/>
      </w:pPr>
      <w:r>
        <w:rPr>
          <w:rFonts w:ascii="Arial" w:eastAsia="Arial" w:hAnsi="Arial" w:cs="Arial"/>
          <w:color w:val="000000"/>
          <w:lang w:val="en-US" w:eastAsia="en-US"/>
        </w:rPr>
        <w:t xml:space="preserve">S5: biological strateg… what does it mean by biological </w:t>
      </w:r>
      <w:proofErr w:type="gramStart"/>
      <w:r>
        <w:rPr>
          <w:rFonts w:ascii="Arial" w:eastAsia="Arial" w:hAnsi="Arial" w:cs="Arial"/>
          <w:color w:val="000000"/>
          <w:lang w:val="en-US" w:eastAsia="en-US"/>
        </w:rPr>
        <w:t>strategy</w:t>
      </w:r>
      <w:proofErr w:type="gramEnd"/>
      <w:r>
        <w:rPr>
          <w:rFonts w:ascii="Arial" w:eastAsia="Arial" w:hAnsi="Arial" w:cs="Arial"/>
          <w:color w:val="000000"/>
          <w:lang w:val="en-US" w:eastAsia="en-US"/>
        </w:rPr>
        <w:t xml:space="preserve"> </w:t>
      </w:r>
    </w:p>
    <w:p w14:paraId="3DC7E4D0" w14:textId="77777777" w:rsidR="00D67558" w:rsidRDefault="00000000">
      <w:pPr>
        <w:spacing w:before="240" w:after="240" w:line="240" w:lineRule="auto"/>
      </w:pPr>
      <w:r>
        <w:rPr>
          <w:rFonts w:ascii="Arial" w:eastAsia="Arial" w:hAnsi="Arial" w:cs="Arial"/>
          <w:color w:val="000000"/>
          <w:lang w:val="en-US" w:eastAsia="en-US"/>
        </w:rPr>
        <w:t xml:space="preserve">S6: it just </w:t>
      </w:r>
      <w:proofErr w:type="gramStart"/>
      <w:r>
        <w:rPr>
          <w:rFonts w:ascii="Arial" w:eastAsia="Arial" w:hAnsi="Arial" w:cs="Arial"/>
          <w:color w:val="000000"/>
          <w:lang w:val="en-US" w:eastAsia="en-US"/>
        </w:rPr>
        <w:t>mean</w:t>
      </w:r>
      <w:proofErr w:type="gramEnd"/>
      <w:r>
        <w:rPr>
          <w:rFonts w:ascii="Arial" w:eastAsia="Arial" w:hAnsi="Arial" w:cs="Arial"/>
          <w:color w:val="000000"/>
          <w:lang w:val="en-US" w:eastAsia="en-US"/>
        </w:rPr>
        <w:t xml:space="preserve"> your strategy </w:t>
      </w:r>
    </w:p>
    <w:p w14:paraId="38A1E2B2" w14:textId="77777777" w:rsidR="00D67558" w:rsidRDefault="00000000">
      <w:pPr>
        <w:spacing w:before="240" w:after="240" w:line="240" w:lineRule="auto"/>
      </w:pPr>
      <w:r>
        <w:rPr>
          <w:rFonts w:ascii="Arial" w:eastAsia="Arial" w:hAnsi="Arial" w:cs="Arial"/>
          <w:color w:val="000000"/>
          <w:lang w:val="en-US" w:eastAsia="en-US"/>
        </w:rPr>
        <w:t xml:space="preserve">S5: okay,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could be a…</w:t>
      </w:r>
    </w:p>
    <w:p w14:paraId="3582860E" w14:textId="571A69D3" w:rsidR="00D67558" w:rsidRDefault="00A1705C">
      <w:pPr>
        <w:spacing w:before="240" w:after="240" w:line="240" w:lineRule="auto"/>
      </w:pPr>
      <w:r>
        <w:rPr>
          <w:rFonts w:ascii="Arial" w:eastAsia="Arial" w:hAnsi="Arial" w:cs="Arial"/>
          <w:color w:val="000000"/>
          <w:lang w:val="en-US" w:eastAsia="en-US"/>
        </w:rPr>
        <w:t>T: Show me what you have, everything</w:t>
      </w:r>
    </w:p>
    <w:p w14:paraId="6B5D942F" w14:textId="77777777" w:rsidR="00D67558" w:rsidRDefault="00000000">
      <w:pPr>
        <w:spacing w:before="240" w:after="240" w:line="240" w:lineRule="auto"/>
      </w:pPr>
      <w:r>
        <w:rPr>
          <w:rFonts w:ascii="Arial" w:eastAsia="Arial" w:hAnsi="Arial" w:cs="Arial"/>
          <w:color w:val="000000"/>
          <w:lang w:val="en-US" w:eastAsia="en-US"/>
        </w:rPr>
        <w:t xml:space="preserve">S5: okay this is everything, and our sketch, not too neat yet, but we don’t know what this part </w:t>
      </w:r>
      <w:proofErr w:type="gramStart"/>
      <w:r>
        <w:rPr>
          <w:rFonts w:ascii="Arial" w:eastAsia="Arial" w:hAnsi="Arial" w:cs="Arial"/>
          <w:color w:val="000000"/>
          <w:lang w:val="en-US" w:eastAsia="en-US"/>
        </w:rPr>
        <w:t>means</w:t>
      </w:r>
      <w:proofErr w:type="gramEnd"/>
      <w:r>
        <w:rPr>
          <w:rFonts w:ascii="Arial" w:eastAsia="Arial" w:hAnsi="Arial" w:cs="Arial"/>
          <w:color w:val="000000"/>
          <w:lang w:val="en-US" w:eastAsia="en-US"/>
        </w:rPr>
        <w:t xml:space="preserve"> </w:t>
      </w:r>
    </w:p>
    <w:p w14:paraId="000ACBC2" w14:textId="4E7B3AE5"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the biological strategy… so you remember what we have the ears and the bunny, what is it that makes it special about the pinecone, you mentioned it</w:t>
      </w:r>
    </w:p>
    <w:p w14:paraId="39378E8B" w14:textId="77777777" w:rsidR="00D67558" w:rsidRDefault="00000000">
      <w:pPr>
        <w:spacing w:before="240" w:after="240" w:line="240"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when it’s warm it opens and when it’s cold it closes </w:t>
      </w:r>
    </w:p>
    <w:p w14:paraId="236445C3" w14:textId="586A817E" w:rsidR="00D67558" w:rsidRDefault="00A1705C">
      <w:pPr>
        <w:spacing w:before="240" w:after="240" w:line="240" w:lineRule="auto"/>
      </w:pPr>
      <w:r>
        <w:rPr>
          <w:rFonts w:ascii="Arial" w:eastAsia="Arial" w:hAnsi="Arial" w:cs="Arial"/>
          <w:color w:val="000000"/>
          <w:lang w:val="en-US" w:eastAsia="en-US"/>
        </w:rPr>
        <w:t xml:space="preserve">T: great, that’s that </w:t>
      </w:r>
    </w:p>
    <w:p w14:paraId="58D51418" w14:textId="77777777" w:rsidR="00D67558" w:rsidRDefault="00000000">
      <w:pPr>
        <w:spacing w:before="240" w:after="240" w:line="240" w:lineRule="auto"/>
      </w:pPr>
      <w:r>
        <w:rPr>
          <w:rFonts w:ascii="Arial" w:eastAsia="Arial" w:hAnsi="Arial" w:cs="Arial"/>
          <w:color w:val="000000"/>
          <w:lang w:val="en-US" w:eastAsia="en-US"/>
        </w:rPr>
        <w:t xml:space="preserve">S6: and also like when it’s cold it closes and gets hard, and when it’s warm it opens and easily </w:t>
      </w:r>
      <w:proofErr w:type="gramStart"/>
      <w:r>
        <w:rPr>
          <w:rFonts w:ascii="Arial" w:eastAsia="Arial" w:hAnsi="Arial" w:cs="Arial"/>
          <w:color w:val="000000"/>
          <w:lang w:val="en-US" w:eastAsia="en-US"/>
        </w:rPr>
        <w:t>break</w:t>
      </w:r>
      <w:proofErr w:type="gramEnd"/>
    </w:p>
    <w:p w14:paraId="0170B6C9" w14:textId="77777777" w:rsidR="00D67558" w:rsidRDefault="00000000">
      <w:pPr>
        <w:spacing w:before="240" w:after="240" w:line="240" w:lineRule="auto"/>
      </w:pPr>
      <w:r>
        <w:rPr>
          <w:rFonts w:ascii="Arial" w:eastAsia="Arial" w:hAnsi="Arial" w:cs="Arial"/>
          <w:color w:val="000000"/>
          <w:lang w:val="en-US" w:eastAsia="en-US"/>
        </w:rPr>
        <w:t xml:space="preserve">S5: easily breakable and fragile </w:t>
      </w:r>
    </w:p>
    <w:p w14:paraId="5C20FD3B" w14:textId="77777777" w:rsidR="00D67558" w:rsidRDefault="00000000">
      <w:pPr>
        <w:spacing w:before="240" w:after="240" w:line="240" w:lineRule="auto"/>
      </w:pPr>
      <w:r>
        <w:rPr>
          <w:rFonts w:ascii="Arial" w:eastAsia="Arial" w:hAnsi="Arial" w:cs="Arial"/>
          <w:color w:val="000000"/>
          <w:lang w:val="en-US" w:eastAsia="en-US"/>
        </w:rPr>
        <w:t xml:space="preserve">S7: I don’t understand this, i have this </w:t>
      </w:r>
      <w:proofErr w:type="gramStart"/>
      <w:r>
        <w:rPr>
          <w:rFonts w:ascii="Arial" w:eastAsia="Arial" w:hAnsi="Arial" w:cs="Arial"/>
          <w:color w:val="000000"/>
          <w:lang w:val="en-US" w:eastAsia="en-US"/>
        </w:rPr>
        <w:t>umbrella</w:t>
      </w:r>
      <w:proofErr w:type="gramEnd"/>
      <w:r>
        <w:rPr>
          <w:rFonts w:ascii="Arial" w:eastAsia="Arial" w:hAnsi="Arial" w:cs="Arial"/>
          <w:color w:val="000000"/>
          <w:lang w:val="en-US" w:eastAsia="en-US"/>
        </w:rPr>
        <w:t xml:space="preserve"> </w:t>
      </w:r>
    </w:p>
    <w:p w14:paraId="789FB3D2" w14:textId="7A576D87"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the leaves, what makes the leaves special in terms of its function </w:t>
      </w:r>
    </w:p>
    <w:p w14:paraId="21C28078" w14:textId="77777777" w:rsidR="00D67558" w:rsidRDefault="00000000">
      <w:pPr>
        <w:spacing w:before="240" w:after="240" w:line="240" w:lineRule="auto"/>
      </w:pPr>
      <w:r>
        <w:rPr>
          <w:rFonts w:ascii="Arial" w:eastAsia="Arial" w:hAnsi="Arial" w:cs="Arial"/>
          <w:color w:val="000000"/>
          <w:lang w:val="en-US" w:eastAsia="en-US"/>
        </w:rPr>
        <w:t xml:space="preserve">S7: like, water resistant </w:t>
      </w:r>
    </w:p>
    <w:p w14:paraId="3DC734C4" w14:textId="50B515E5" w:rsidR="00D67558" w:rsidRDefault="00A1705C">
      <w:pPr>
        <w:spacing w:before="240" w:after="240" w:line="240" w:lineRule="auto"/>
      </w:pPr>
      <w:r>
        <w:rPr>
          <w:rFonts w:ascii="Arial" w:eastAsia="Arial" w:hAnsi="Arial" w:cs="Arial"/>
          <w:color w:val="000000"/>
          <w:lang w:val="en-US" w:eastAsia="en-US"/>
        </w:rPr>
        <w:t xml:space="preserve">T: </w:t>
      </w:r>
      <w:proofErr w:type="spellStart"/>
      <w:r>
        <w:rPr>
          <w:rFonts w:ascii="Arial" w:eastAsia="Arial" w:hAnsi="Arial" w:cs="Arial"/>
          <w:color w:val="000000"/>
          <w:lang w:val="en-US" w:eastAsia="en-US"/>
        </w:rPr>
        <w:t>yesss</w:t>
      </w:r>
      <w:proofErr w:type="spellEnd"/>
      <w:r>
        <w:rPr>
          <w:rFonts w:ascii="Arial" w:eastAsia="Arial" w:hAnsi="Arial" w:cs="Arial"/>
          <w:color w:val="000000"/>
          <w:lang w:val="en-US" w:eastAsia="en-US"/>
        </w:rPr>
        <w:t xml:space="preserve">, so that’s the strategy you are using to inspire your design, but it could be better if you think of something more special, more focused for campers, could you add another picture to your umbrella that is more like camper related </w:t>
      </w:r>
    </w:p>
    <w:p w14:paraId="1E400D62" w14:textId="345E0ACC" w:rsidR="00D67558" w:rsidRDefault="00A1705C">
      <w:pPr>
        <w:spacing w:before="240" w:after="240" w:line="240" w:lineRule="auto"/>
      </w:pPr>
      <w:r>
        <w:rPr>
          <w:rFonts w:ascii="Arial" w:eastAsia="Arial" w:hAnsi="Arial" w:cs="Arial"/>
          <w:color w:val="000000"/>
          <w:lang w:val="en-US" w:eastAsia="en-US"/>
        </w:rPr>
        <w:t xml:space="preserve">T: okay maybe at the handle of this umbrella so you know when you go to camping and you have this umbrella, you also need like a mini hammer to like dududu (hammer it in the ground) </w:t>
      </w:r>
    </w:p>
    <w:p w14:paraId="1A4E3BB3" w14:textId="77777777" w:rsidR="00D67558" w:rsidRDefault="00000000">
      <w:pPr>
        <w:spacing w:before="240" w:after="240" w:line="240" w:lineRule="auto"/>
      </w:pPr>
      <w:r>
        <w:rPr>
          <w:rFonts w:ascii="Arial" w:eastAsia="Arial" w:hAnsi="Arial" w:cs="Arial"/>
          <w:color w:val="000000"/>
          <w:lang w:val="en-US" w:eastAsia="en-US"/>
        </w:rPr>
        <w:t xml:space="preserve">S7: ohhhh </w:t>
      </w:r>
    </w:p>
    <w:p w14:paraId="4655065D" w14:textId="6A0BB7BC" w:rsidR="00D67558" w:rsidRDefault="00A1705C">
      <w:pPr>
        <w:spacing w:before="240" w:after="240" w:line="240" w:lineRule="auto"/>
      </w:pPr>
      <w:r>
        <w:rPr>
          <w:rFonts w:ascii="Arial" w:eastAsia="Arial" w:hAnsi="Arial" w:cs="Arial"/>
          <w:color w:val="000000"/>
          <w:lang w:val="en-US" w:eastAsia="en-US"/>
        </w:rPr>
        <w:lastRenderedPageBreak/>
        <w:t xml:space="preserve">T: so maybe if you add that, then it is more like camper-oriented, you know what I mean? </w:t>
      </w:r>
    </w:p>
    <w:p w14:paraId="46E1EA70" w14:textId="77777777" w:rsidR="00D67558" w:rsidRDefault="00000000">
      <w:pPr>
        <w:spacing w:before="240" w:after="240" w:line="240" w:lineRule="auto"/>
      </w:pPr>
      <w:r>
        <w:rPr>
          <w:rFonts w:ascii="Arial" w:eastAsia="Arial" w:hAnsi="Arial" w:cs="Arial"/>
          <w:color w:val="000000"/>
          <w:lang w:val="en-US" w:eastAsia="en-US"/>
        </w:rPr>
        <w:t>S7: yeaa</w:t>
      </w:r>
    </w:p>
    <w:p w14:paraId="63EB9D8E" w14:textId="074112CE"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at this end, it’s a hammer, and (the otherside) it opens </w:t>
      </w:r>
    </w:p>
    <w:p w14:paraId="61084CBE" w14:textId="77777777" w:rsidR="00D67558" w:rsidRDefault="00000000">
      <w:pPr>
        <w:spacing w:before="240" w:after="240" w:line="240" w:lineRule="auto"/>
      </w:pPr>
      <w:r>
        <w:rPr>
          <w:rFonts w:ascii="Arial" w:eastAsia="Arial" w:hAnsi="Arial" w:cs="Arial"/>
          <w:color w:val="000000"/>
          <w:lang w:val="en-US" w:eastAsia="en-US"/>
        </w:rPr>
        <w:t xml:space="preserve">S7: ohh, yes, how do you do </w:t>
      </w:r>
      <w:proofErr w:type="gramStart"/>
      <w:r>
        <w:rPr>
          <w:rFonts w:ascii="Arial" w:eastAsia="Arial" w:hAnsi="Arial" w:cs="Arial"/>
          <w:color w:val="000000"/>
          <w:lang w:val="en-US" w:eastAsia="en-US"/>
        </w:rPr>
        <w:t>that</w:t>
      </w:r>
      <w:proofErr w:type="gramEnd"/>
      <w:r>
        <w:rPr>
          <w:rFonts w:ascii="Arial" w:eastAsia="Arial" w:hAnsi="Arial" w:cs="Arial"/>
          <w:color w:val="000000"/>
          <w:lang w:val="en-US" w:eastAsia="en-US"/>
        </w:rPr>
        <w:t xml:space="preserve"> </w:t>
      </w:r>
    </w:p>
    <w:p w14:paraId="738997BB" w14:textId="77777777" w:rsidR="006304A7" w:rsidRDefault="00A1705C">
      <w:pPr>
        <w:spacing w:before="240" w:after="240" w:line="240" w:lineRule="auto"/>
      </w:pPr>
      <w:r>
        <w:rPr>
          <w:rFonts w:ascii="Arial" w:eastAsia="Arial" w:hAnsi="Arial" w:cs="Arial"/>
          <w:color w:val="000000"/>
          <w:lang w:val="en-US" w:eastAsia="en-US"/>
        </w:rPr>
        <w:t xml:space="preserve">T: well go get a hammer in the room </w:t>
      </w:r>
    </w:p>
    <w:p w14:paraId="16D9B499" w14:textId="79314DFB" w:rsidR="00D67558" w:rsidRDefault="00A1705C">
      <w:pPr>
        <w:spacing w:before="240" w:after="240" w:line="240" w:lineRule="auto"/>
      </w:pPr>
      <w:r>
        <w:rPr>
          <w:rFonts w:ascii="Arial" w:eastAsia="Arial" w:hAnsi="Arial" w:cs="Arial"/>
          <w:color w:val="000000"/>
          <w:lang w:val="en-US" w:eastAsia="en-US"/>
        </w:rPr>
        <w:t xml:space="preserve">T: listen, you have three minutes to wrap up your idea, and we still need to give each other feedback… </w:t>
      </w:r>
    </w:p>
    <w:p w14:paraId="38F21BB0" w14:textId="77777777" w:rsidR="00D67558" w:rsidRDefault="00000000">
      <w:pPr>
        <w:spacing w:before="240" w:after="240" w:line="240" w:lineRule="auto"/>
      </w:pPr>
      <w:r>
        <w:rPr>
          <w:rFonts w:ascii="Arial" w:eastAsia="Arial" w:hAnsi="Arial" w:cs="Arial"/>
          <w:color w:val="000000"/>
          <w:lang w:val="en-US" w:eastAsia="en-US"/>
        </w:rPr>
        <w:t xml:space="preserve">S6: can we make them already? I want to make </w:t>
      </w:r>
      <w:proofErr w:type="gramStart"/>
      <w:r>
        <w:rPr>
          <w:rFonts w:ascii="Arial" w:eastAsia="Arial" w:hAnsi="Arial" w:cs="Arial"/>
          <w:color w:val="000000"/>
          <w:lang w:val="en-US" w:eastAsia="en-US"/>
        </w:rPr>
        <w:t>them</w:t>
      </w:r>
      <w:proofErr w:type="gramEnd"/>
      <w:r>
        <w:rPr>
          <w:rFonts w:ascii="Arial" w:eastAsia="Arial" w:hAnsi="Arial" w:cs="Arial"/>
          <w:color w:val="000000"/>
          <w:lang w:val="en-US" w:eastAsia="en-US"/>
        </w:rPr>
        <w:t xml:space="preserve"> </w:t>
      </w:r>
    </w:p>
    <w:p w14:paraId="3B1CFB11" w14:textId="77777777" w:rsidR="00D67558" w:rsidRDefault="00000000">
      <w:pPr>
        <w:spacing w:before="240" w:after="240" w:line="240" w:lineRule="auto"/>
      </w:pPr>
      <w:r>
        <w:rPr>
          <w:rFonts w:ascii="Arial" w:eastAsia="Arial" w:hAnsi="Arial" w:cs="Arial"/>
          <w:color w:val="000000"/>
          <w:lang w:val="en-US" w:eastAsia="en-US"/>
        </w:rPr>
        <w:t xml:space="preserve">….. </w:t>
      </w:r>
    </w:p>
    <w:p w14:paraId="61D883A1" w14:textId="77777777" w:rsidR="00D67558" w:rsidRDefault="00000000">
      <w:pPr>
        <w:spacing w:before="240" w:after="240" w:line="240" w:lineRule="auto"/>
      </w:pPr>
      <w:r>
        <w:rPr>
          <w:rFonts w:ascii="Arial" w:eastAsia="Arial" w:hAnsi="Arial" w:cs="Arial"/>
          <w:color w:val="000000"/>
          <w:lang w:val="en-US" w:eastAsia="en-US"/>
        </w:rPr>
        <w:t xml:space="preserve">S5: hold on im just gonna make a bird’s eye </w:t>
      </w:r>
      <w:proofErr w:type="gramStart"/>
      <w:r>
        <w:rPr>
          <w:rFonts w:ascii="Arial" w:eastAsia="Arial" w:hAnsi="Arial" w:cs="Arial"/>
          <w:color w:val="000000"/>
          <w:lang w:val="en-US" w:eastAsia="en-US"/>
        </w:rPr>
        <w:t>view</w:t>
      </w:r>
      <w:proofErr w:type="gramEnd"/>
      <w:r>
        <w:rPr>
          <w:rFonts w:ascii="Arial" w:eastAsia="Arial" w:hAnsi="Arial" w:cs="Arial"/>
          <w:color w:val="000000"/>
          <w:lang w:val="en-US" w:eastAsia="en-US"/>
        </w:rPr>
        <w:t xml:space="preserve"> </w:t>
      </w:r>
    </w:p>
    <w:p w14:paraId="4A3EAA21" w14:textId="77777777" w:rsidR="00D67558" w:rsidRDefault="00000000">
      <w:pPr>
        <w:spacing w:before="240" w:after="240" w:line="240" w:lineRule="auto"/>
      </w:pPr>
      <w:r>
        <w:rPr>
          <w:rFonts w:ascii="Arial" w:eastAsia="Arial" w:hAnsi="Arial" w:cs="Arial"/>
          <w:color w:val="000000"/>
          <w:lang w:val="en-US" w:eastAsia="en-US"/>
        </w:rPr>
        <w:t xml:space="preserve">S6: do it top </w:t>
      </w:r>
    </w:p>
    <w:p w14:paraId="61118A61" w14:textId="77777777" w:rsidR="00D67558" w:rsidRDefault="00000000">
      <w:pPr>
        <w:spacing w:before="240" w:after="240" w:line="240" w:lineRule="auto"/>
      </w:pPr>
      <w:r>
        <w:rPr>
          <w:rFonts w:ascii="Arial" w:eastAsia="Arial" w:hAnsi="Arial" w:cs="Arial"/>
          <w:color w:val="000000"/>
          <w:lang w:val="en-US" w:eastAsia="en-US"/>
        </w:rPr>
        <w:t xml:space="preserve">S5: that’s what im doing </w:t>
      </w:r>
    </w:p>
    <w:p w14:paraId="78F695A2" w14:textId="77777777" w:rsidR="00D67558" w:rsidRDefault="00000000">
      <w:pPr>
        <w:spacing w:before="240" w:after="240" w:line="240" w:lineRule="auto"/>
      </w:pPr>
      <w:r>
        <w:rPr>
          <w:rFonts w:ascii="Arial" w:eastAsia="Arial" w:hAnsi="Arial" w:cs="Arial"/>
          <w:color w:val="000000"/>
          <w:lang w:val="en-US" w:eastAsia="en-US"/>
        </w:rPr>
        <w:t xml:space="preserve">S5: Ms. this is the plan, this is the bottom, this is the scale, this is the top, and these are the </w:t>
      </w:r>
      <w:proofErr w:type="gramStart"/>
      <w:r>
        <w:rPr>
          <w:rFonts w:ascii="Arial" w:eastAsia="Arial" w:hAnsi="Arial" w:cs="Arial"/>
          <w:color w:val="000000"/>
          <w:lang w:val="en-US" w:eastAsia="en-US"/>
        </w:rPr>
        <w:t>shoe laces</w:t>
      </w:r>
      <w:proofErr w:type="gramEnd"/>
      <w:r>
        <w:rPr>
          <w:rFonts w:ascii="Arial" w:eastAsia="Arial" w:hAnsi="Arial" w:cs="Arial"/>
          <w:color w:val="000000"/>
          <w:lang w:val="en-US" w:eastAsia="en-US"/>
        </w:rPr>
        <w:t xml:space="preserve">, and here, so we have these because most of them just go around these so we put some velcro things around so they don’t move and don’t go away </w:t>
      </w:r>
    </w:p>
    <w:p w14:paraId="26D7655C" w14:textId="6F359071" w:rsidR="00D67558" w:rsidRDefault="00A1705C">
      <w:pPr>
        <w:spacing w:before="240" w:after="240" w:line="240" w:lineRule="auto"/>
      </w:pPr>
      <w:r>
        <w:rPr>
          <w:rFonts w:ascii="Arial" w:eastAsia="Arial" w:hAnsi="Arial" w:cs="Arial"/>
          <w:color w:val="000000"/>
          <w:lang w:val="en-US" w:eastAsia="en-US"/>
        </w:rPr>
        <w:t xml:space="preserve">T: that’s clever </w:t>
      </w:r>
    </w:p>
    <w:p w14:paraId="3058377D" w14:textId="77777777" w:rsidR="00D67558" w:rsidRDefault="00000000">
      <w:pPr>
        <w:spacing w:before="240" w:after="240" w:line="240" w:lineRule="auto"/>
      </w:pPr>
      <w:r>
        <w:rPr>
          <w:rFonts w:ascii="Arial" w:eastAsia="Arial" w:hAnsi="Arial" w:cs="Arial"/>
          <w:color w:val="000000"/>
          <w:lang w:val="en-US" w:eastAsia="en-US"/>
        </w:rPr>
        <w:t xml:space="preserve">S5: and </w:t>
      </w:r>
      <w:proofErr w:type="gramStart"/>
      <w:r>
        <w:rPr>
          <w:rFonts w:ascii="Arial" w:eastAsia="Arial" w:hAnsi="Arial" w:cs="Arial"/>
          <w:color w:val="000000"/>
          <w:lang w:val="en-US" w:eastAsia="en-US"/>
        </w:rPr>
        <w:t>also</w:t>
      </w:r>
      <w:proofErr w:type="gramEnd"/>
      <w:r>
        <w:rPr>
          <w:rFonts w:ascii="Arial" w:eastAsia="Arial" w:hAnsi="Arial" w:cs="Arial"/>
          <w:color w:val="000000"/>
          <w:lang w:val="en-US" w:eastAsia="en-US"/>
        </w:rPr>
        <w:t xml:space="preserve"> here on the side you can see it’s like, it’s easier so we can just put like a zipper, so you can open it and it’s easier to put on</w:t>
      </w:r>
    </w:p>
    <w:p w14:paraId="435591AC"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you can slide in </w:t>
      </w:r>
    </w:p>
    <w:p w14:paraId="44C25677" w14:textId="2EFFFE21" w:rsidR="00D67558" w:rsidRDefault="00A1705C">
      <w:pPr>
        <w:spacing w:before="240" w:after="240" w:line="240" w:lineRule="auto"/>
      </w:pPr>
      <w:r>
        <w:rPr>
          <w:rFonts w:ascii="Arial" w:eastAsia="Arial" w:hAnsi="Arial" w:cs="Arial"/>
          <w:color w:val="000000"/>
          <w:lang w:val="en-US" w:eastAsia="en-US"/>
        </w:rPr>
        <w:t xml:space="preserve">T: so how is that related to the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w:t>
      </w:r>
    </w:p>
    <w:p w14:paraId="6E7BEB0B" w14:textId="77777777" w:rsidR="00D67558" w:rsidRDefault="00000000">
      <w:pPr>
        <w:spacing w:before="240" w:after="240" w:line="240" w:lineRule="auto"/>
      </w:pPr>
      <w:r>
        <w:rPr>
          <w:rFonts w:ascii="Arial" w:eastAsia="Arial" w:hAnsi="Arial" w:cs="Arial"/>
          <w:color w:val="000000"/>
          <w:lang w:val="en-US" w:eastAsia="en-US"/>
        </w:rPr>
        <w:t xml:space="preserve">S5: no that’s the bottom thing, we are just putting on some </w:t>
      </w:r>
      <w:proofErr w:type="gramStart"/>
      <w:r>
        <w:rPr>
          <w:rFonts w:ascii="Arial" w:eastAsia="Arial" w:hAnsi="Arial" w:cs="Arial"/>
          <w:color w:val="000000"/>
          <w:lang w:val="en-US" w:eastAsia="en-US"/>
        </w:rPr>
        <w:t>securities</w:t>
      </w:r>
      <w:proofErr w:type="gramEnd"/>
      <w:r>
        <w:rPr>
          <w:rFonts w:ascii="Arial" w:eastAsia="Arial" w:hAnsi="Arial" w:cs="Arial"/>
          <w:color w:val="000000"/>
          <w:lang w:val="en-US" w:eastAsia="en-US"/>
        </w:rPr>
        <w:t xml:space="preserve"> </w:t>
      </w:r>
    </w:p>
    <w:p w14:paraId="22F500B4" w14:textId="78DFEB00" w:rsidR="00D67558" w:rsidRDefault="00A1705C">
      <w:pPr>
        <w:spacing w:before="240" w:after="240" w:line="240" w:lineRule="auto"/>
      </w:pPr>
      <w:r>
        <w:rPr>
          <w:rFonts w:ascii="Arial" w:eastAsia="Arial" w:hAnsi="Arial" w:cs="Arial"/>
          <w:color w:val="000000"/>
          <w:lang w:val="en-US" w:eastAsia="en-US"/>
        </w:rPr>
        <w:t xml:space="preserve">T: oh, oh you are thinking in so many directions, well done, guys I think you are ready </w:t>
      </w:r>
    </w:p>
    <w:p w14:paraId="2C28CF09" w14:textId="77777777" w:rsidR="00D67558" w:rsidRDefault="00000000">
      <w:pPr>
        <w:spacing w:before="240" w:after="240" w:line="240" w:lineRule="auto"/>
      </w:pPr>
      <w:r>
        <w:rPr>
          <w:rFonts w:ascii="Arial" w:eastAsia="Arial" w:hAnsi="Arial" w:cs="Arial"/>
          <w:color w:val="000000"/>
          <w:lang w:val="en-US" w:eastAsia="en-US"/>
        </w:rPr>
        <w:t xml:space="preserve">… </w:t>
      </w:r>
    </w:p>
    <w:p w14:paraId="349B5759" w14:textId="77777777" w:rsidR="00D67558" w:rsidRDefault="00000000">
      <w:pPr>
        <w:spacing w:before="240" w:after="240" w:line="240" w:lineRule="auto"/>
      </w:pPr>
      <w:r>
        <w:rPr>
          <w:rFonts w:ascii="Arial" w:eastAsia="Arial" w:hAnsi="Arial" w:cs="Arial"/>
          <w:color w:val="000000"/>
          <w:lang w:val="en-US" w:eastAsia="en-US"/>
        </w:rPr>
        <w:t xml:space="preserve">S7: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Im gonna present mine, okay, this is a hammer, and like a pickaxe, and this also, and this is an umbrella, it’s triple use </w:t>
      </w:r>
    </w:p>
    <w:p w14:paraId="4672CB52" w14:textId="77777777" w:rsidR="00D67558" w:rsidRDefault="00000000">
      <w:pPr>
        <w:spacing w:before="240" w:after="240" w:line="240" w:lineRule="auto"/>
      </w:pPr>
      <w:r>
        <w:rPr>
          <w:rFonts w:ascii="Arial" w:eastAsia="Arial" w:hAnsi="Arial" w:cs="Arial"/>
          <w:color w:val="000000"/>
          <w:lang w:val="en-US" w:eastAsia="en-US"/>
        </w:rPr>
        <w:t xml:space="preserve">S5: yes but I already know how to improve it, so if you are gonna use it as a </w:t>
      </w:r>
      <w:proofErr w:type="gramStart"/>
      <w:r>
        <w:rPr>
          <w:rFonts w:ascii="Arial" w:eastAsia="Arial" w:hAnsi="Arial" w:cs="Arial"/>
          <w:color w:val="000000"/>
          <w:lang w:val="en-US" w:eastAsia="en-US"/>
        </w:rPr>
        <w:t>pickaxe..</w:t>
      </w:r>
      <w:proofErr w:type="gramEnd"/>
    </w:p>
    <w:p w14:paraId="3CEEE866" w14:textId="77777777" w:rsidR="00D67558" w:rsidRDefault="00000000">
      <w:pPr>
        <w:spacing w:before="240" w:after="240" w:line="240" w:lineRule="auto"/>
      </w:pPr>
      <w:r>
        <w:rPr>
          <w:rFonts w:ascii="Arial" w:eastAsia="Arial" w:hAnsi="Arial" w:cs="Arial"/>
          <w:color w:val="000000"/>
          <w:lang w:val="en-US" w:eastAsia="en-US"/>
        </w:rPr>
        <w:t xml:space="preserve">S7: no this is the </w:t>
      </w:r>
      <w:proofErr w:type="gramStart"/>
      <w:r>
        <w:rPr>
          <w:rFonts w:ascii="Arial" w:eastAsia="Arial" w:hAnsi="Arial" w:cs="Arial"/>
          <w:color w:val="000000"/>
          <w:lang w:val="en-US" w:eastAsia="en-US"/>
        </w:rPr>
        <w:t>pickaxe</w:t>
      </w:r>
      <w:proofErr w:type="gramEnd"/>
      <w:r>
        <w:rPr>
          <w:rFonts w:ascii="Arial" w:eastAsia="Arial" w:hAnsi="Arial" w:cs="Arial"/>
          <w:color w:val="000000"/>
          <w:lang w:val="en-US" w:eastAsia="en-US"/>
        </w:rPr>
        <w:t xml:space="preserve"> </w:t>
      </w:r>
    </w:p>
    <w:p w14:paraId="34566234" w14:textId="77777777" w:rsidR="00D67558" w:rsidRDefault="00000000">
      <w:pPr>
        <w:spacing w:before="240" w:after="240" w:line="240" w:lineRule="auto"/>
      </w:pPr>
      <w:r>
        <w:rPr>
          <w:rFonts w:ascii="Arial" w:eastAsia="Arial" w:hAnsi="Arial" w:cs="Arial"/>
          <w:color w:val="000000"/>
          <w:lang w:val="en-US" w:eastAsia="en-US"/>
        </w:rPr>
        <w:t xml:space="preserve">S5: okay but why did you point </w:t>
      </w:r>
      <w:proofErr w:type="gramStart"/>
      <w:r>
        <w:rPr>
          <w:rFonts w:ascii="Arial" w:eastAsia="Arial" w:hAnsi="Arial" w:cs="Arial"/>
          <w:color w:val="000000"/>
          <w:lang w:val="en-US" w:eastAsia="en-US"/>
        </w:rPr>
        <w:t>here</w:t>
      </w:r>
      <w:proofErr w:type="gramEnd"/>
    </w:p>
    <w:p w14:paraId="710233DD" w14:textId="77777777" w:rsidR="00D67558" w:rsidRDefault="00000000">
      <w:pPr>
        <w:spacing w:before="240" w:after="240" w:line="240" w:lineRule="auto"/>
      </w:pPr>
      <w:r>
        <w:rPr>
          <w:rFonts w:ascii="Arial" w:eastAsia="Arial" w:hAnsi="Arial" w:cs="Arial"/>
          <w:color w:val="000000"/>
          <w:lang w:val="en-US" w:eastAsia="en-US"/>
        </w:rPr>
        <w:t xml:space="preserve">S7: i don’t </w:t>
      </w:r>
      <w:proofErr w:type="gramStart"/>
      <w:r>
        <w:rPr>
          <w:rFonts w:ascii="Arial" w:eastAsia="Arial" w:hAnsi="Arial" w:cs="Arial"/>
          <w:color w:val="000000"/>
          <w:lang w:val="en-US" w:eastAsia="en-US"/>
        </w:rPr>
        <w:t>know</w:t>
      </w:r>
      <w:proofErr w:type="gramEnd"/>
      <w:r>
        <w:rPr>
          <w:rFonts w:ascii="Arial" w:eastAsia="Arial" w:hAnsi="Arial" w:cs="Arial"/>
          <w:color w:val="000000"/>
          <w:lang w:val="en-US" w:eastAsia="en-US"/>
        </w:rPr>
        <w:t xml:space="preserve"> </w:t>
      </w:r>
    </w:p>
    <w:p w14:paraId="7C8C905B" w14:textId="77777777" w:rsidR="00D67558" w:rsidRDefault="00000000">
      <w:pPr>
        <w:spacing w:before="240" w:after="240" w:line="240"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is it gonna be made out of metal, or what is it gonna be made out of </w:t>
      </w:r>
    </w:p>
    <w:p w14:paraId="378AE2A1" w14:textId="77777777" w:rsidR="00D67558" w:rsidRDefault="00000000">
      <w:pPr>
        <w:spacing w:before="240" w:after="240" w:line="240" w:lineRule="auto"/>
      </w:pPr>
      <w:r>
        <w:rPr>
          <w:rFonts w:ascii="Arial" w:eastAsia="Arial" w:hAnsi="Arial" w:cs="Arial"/>
          <w:color w:val="000000"/>
          <w:lang w:val="en-US" w:eastAsia="en-US"/>
        </w:rPr>
        <w:t xml:space="preserve">S7: i don’t know, that I will know after </w:t>
      </w:r>
    </w:p>
    <w:p w14:paraId="6624FFCC" w14:textId="77777777" w:rsidR="00D67558" w:rsidRDefault="00000000">
      <w:pPr>
        <w:spacing w:before="240" w:after="240" w:line="240" w:lineRule="auto"/>
      </w:pPr>
      <w:r>
        <w:rPr>
          <w:rFonts w:ascii="Arial" w:eastAsia="Arial" w:hAnsi="Arial" w:cs="Arial"/>
          <w:color w:val="000000"/>
          <w:lang w:val="en-US" w:eastAsia="en-US"/>
        </w:rPr>
        <w:lastRenderedPageBreak/>
        <w:t xml:space="preserve">S5: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you have to think of it now because let’s say it’s gonna be made out of metal it’s gonna be heavy and how are you gonna bring it around everywhere you go </w:t>
      </w:r>
    </w:p>
    <w:p w14:paraId="34760FA0" w14:textId="77777777" w:rsidR="00D67558" w:rsidRDefault="00000000">
      <w:pPr>
        <w:spacing w:before="240" w:after="240" w:line="240" w:lineRule="auto"/>
      </w:pPr>
      <w:r>
        <w:rPr>
          <w:rFonts w:ascii="Arial" w:eastAsia="Arial" w:hAnsi="Arial" w:cs="Arial"/>
          <w:color w:val="000000"/>
          <w:lang w:val="en-US" w:eastAsia="en-US"/>
        </w:rPr>
        <w:t xml:space="preserve">S7: well maybe wood </w:t>
      </w:r>
    </w:p>
    <w:p w14:paraId="304230C9" w14:textId="77777777" w:rsidR="00D67558" w:rsidRDefault="00000000">
      <w:pPr>
        <w:spacing w:before="240" w:after="240" w:line="240" w:lineRule="auto"/>
      </w:pPr>
      <w:r>
        <w:rPr>
          <w:rFonts w:ascii="Arial" w:eastAsia="Arial" w:hAnsi="Arial" w:cs="Arial"/>
          <w:color w:val="000000"/>
          <w:lang w:val="en-US" w:eastAsia="en-US"/>
        </w:rPr>
        <w:t xml:space="preserve">S5: if it’s gonna be </w:t>
      </w:r>
      <w:proofErr w:type="gramStart"/>
      <w:r>
        <w:rPr>
          <w:rFonts w:ascii="Arial" w:eastAsia="Arial" w:hAnsi="Arial" w:cs="Arial"/>
          <w:color w:val="000000"/>
          <w:lang w:val="en-US" w:eastAsia="en-US"/>
        </w:rPr>
        <w:t>made out of</w:t>
      </w:r>
      <w:proofErr w:type="gramEnd"/>
      <w:r>
        <w:rPr>
          <w:rFonts w:ascii="Arial" w:eastAsia="Arial" w:hAnsi="Arial" w:cs="Arial"/>
          <w:color w:val="000000"/>
          <w:lang w:val="en-US" w:eastAsia="en-US"/>
        </w:rPr>
        <w:t xml:space="preserve"> wood then it’s not that good of a hammer because </w:t>
      </w:r>
    </w:p>
    <w:p w14:paraId="765669AE" w14:textId="77777777" w:rsidR="00D67558" w:rsidRDefault="00000000">
      <w:pPr>
        <w:spacing w:before="240" w:after="240" w:line="240" w:lineRule="auto"/>
      </w:pPr>
      <w:r>
        <w:rPr>
          <w:rFonts w:ascii="Arial" w:eastAsia="Arial" w:hAnsi="Arial" w:cs="Arial"/>
          <w:color w:val="000000"/>
          <w:lang w:val="en-US" w:eastAsia="en-US"/>
        </w:rPr>
        <w:t xml:space="preserve">S7: yea this part </w:t>
      </w:r>
      <w:proofErr w:type="gramStart"/>
      <w:r>
        <w:rPr>
          <w:rFonts w:ascii="Arial" w:eastAsia="Arial" w:hAnsi="Arial" w:cs="Arial"/>
          <w:color w:val="000000"/>
          <w:lang w:val="en-US" w:eastAsia="en-US"/>
        </w:rPr>
        <w:t>make</w:t>
      </w:r>
      <w:proofErr w:type="gramEnd"/>
      <w:r>
        <w:rPr>
          <w:rFonts w:ascii="Arial" w:eastAsia="Arial" w:hAnsi="Arial" w:cs="Arial"/>
          <w:color w:val="000000"/>
          <w:lang w:val="en-US" w:eastAsia="en-US"/>
        </w:rPr>
        <w:t xml:space="preserve"> of wood, and this is rock or metal </w:t>
      </w:r>
    </w:p>
    <w:p w14:paraId="6C21302B" w14:textId="77777777" w:rsidR="00D67558" w:rsidRDefault="00000000">
      <w:pPr>
        <w:spacing w:before="240" w:after="240" w:line="240"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but what type of metal, if it’s too heavy metal then it’s just gonna, you can’t hold it, maybe you can use carbon something, i forgot how it’s called, it’s something that lambogini are made out of that’s how they go super fast </w:t>
      </w:r>
    </w:p>
    <w:p w14:paraId="5041DA7B" w14:textId="77777777" w:rsidR="00D67558" w:rsidRDefault="00000000">
      <w:pPr>
        <w:spacing w:before="240" w:after="240" w:line="240" w:lineRule="auto"/>
      </w:pPr>
      <w:r>
        <w:rPr>
          <w:rFonts w:ascii="Arial" w:eastAsia="Arial" w:hAnsi="Arial" w:cs="Arial"/>
          <w:color w:val="000000"/>
          <w:lang w:val="en-US" w:eastAsia="en-US"/>
        </w:rPr>
        <w:t xml:space="preserve">S6: umm carbon fiber? </w:t>
      </w:r>
    </w:p>
    <w:p w14:paraId="09677A14" w14:textId="77777777" w:rsidR="00D67558" w:rsidRDefault="00000000">
      <w:pPr>
        <w:spacing w:before="240" w:after="240" w:line="240" w:lineRule="auto"/>
      </w:pPr>
      <w:r>
        <w:rPr>
          <w:rFonts w:ascii="Arial" w:eastAsia="Arial" w:hAnsi="Arial" w:cs="Arial"/>
          <w:color w:val="000000"/>
          <w:lang w:val="en-US" w:eastAsia="en-US"/>
        </w:rPr>
        <w:t xml:space="preserve">S5: yea it needs be strong and </w:t>
      </w:r>
      <w:proofErr w:type="gramStart"/>
      <w:r>
        <w:rPr>
          <w:rFonts w:ascii="Arial" w:eastAsia="Arial" w:hAnsi="Arial" w:cs="Arial"/>
          <w:color w:val="000000"/>
          <w:lang w:val="en-US" w:eastAsia="en-US"/>
        </w:rPr>
        <w:t>light</w:t>
      </w:r>
      <w:proofErr w:type="gramEnd"/>
      <w:r>
        <w:rPr>
          <w:rFonts w:ascii="Arial" w:eastAsia="Arial" w:hAnsi="Arial" w:cs="Arial"/>
          <w:color w:val="000000"/>
          <w:lang w:val="en-US" w:eastAsia="en-US"/>
        </w:rPr>
        <w:t xml:space="preserve"> </w:t>
      </w:r>
    </w:p>
    <w:p w14:paraId="61C2F920" w14:textId="77777777" w:rsidR="00D67558" w:rsidRDefault="00000000">
      <w:pPr>
        <w:spacing w:before="240" w:after="240" w:line="240" w:lineRule="auto"/>
      </w:pPr>
      <w:r>
        <w:rPr>
          <w:rFonts w:ascii="Arial" w:eastAsia="Arial" w:hAnsi="Arial" w:cs="Arial"/>
          <w:color w:val="000000"/>
          <w:lang w:val="en-US" w:eastAsia="en-US"/>
        </w:rPr>
        <w:t xml:space="preserve">S6: aluminium… </w:t>
      </w:r>
    </w:p>
    <w:p w14:paraId="0FDC32BE" w14:textId="77777777" w:rsidR="00D67558" w:rsidRDefault="00000000">
      <w:pPr>
        <w:spacing w:before="240" w:after="240" w:line="240" w:lineRule="auto"/>
      </w:pPr>
      <w:r>
        <w:rPr>
          <w:rFonts w:ascii="Arial" w:eastAsia="Arial" w:hAnsi="Arial" w:cs="Arial"/>
          <w:color w:val="000000"/>
          <w:lang w:val="en-US" w:eastAsia="en-US"/>
        </w:rPr>
        <w:t xml:space="preserve">S5: yea but that’s </w:t>
      </w:r>
      <w:proofErr w:type="gramStart"/>
      <w:r>
        <w:rPr>
          <w:rFonts w:ascii="Arial" w:eastAsia="Arial" w:hAnsi="Arial" w:cs="Arial"/>
          <w:color w:val="000000"/>
          <w:lang w:val="en-US" w:eastAsia="en-US"/>
        </w:rPr>
        <w:t>weak</w:t>
      </w:r>
      <w:proofErr w:type="gramEnd"/>
      <w:r>
        <w:rPr>
          <w:rFonts w:ascii="Arial" w:eastAsia="Arial" w:hAnsi="Arial" w:cs="Arial"/>
          <w:color w:val="000000"/>
          <w:lang w:val="en-US" w:eastAsia="en-US"/>
        </w:rPr>
        <w:t xml:space="preserve"> </w:t>
      </w:r>
    </w:p>
    <w:p w14:paraId="0D936F01" w14:textId="77777777" w:rsidR="00D67558" w:rsidRDefault="00000000">
      <w:pPr>
        <w:spacing w:before="240" w:after="240" w:line="240" w:lineRule="auto"/>
      </w:pPr>
      <w:r>
        <w:rPr>
          <w:rFonts w:ascii="Arial" w:eastAsia="Arial" w:hAnsi="Arial" w:cs="Arial"/>
          <w:color w:val="000000"/>
          <w:lang w:val="en-US" w:eastAsia="en-US"/>
        </w:rPr>
        <w:t xml:space="preserve">S6: but it’s </w:t>
      </w:r>
      <w:proofErr w:type="gramStart"/>
      <w:r>
        <w:rPr>
          <w:rFonts w:ascii="Arial" w:eastAsia="Arial" w:hAnsi="Arial" w:cs="Arial"/>
          <w:color w:val="000000"/>
          <w:lang w:val="en-US" w:eastAsia="en-US"/>
        </w:rPr>
        <w:t>light</w:t>
      </w:r>
      <w:proofErr w:type="gramEnd"/>
      <w:r>
        <w:rPr>
          <w:rFonts w:ascii="Arial" w:eastAsia="Arial" w:hAnsi="Arial" w:cs="Arial"/>
          <w:color w:val="000000"/>
          <w:lang w:val="en-US" w:eastAsia="en-US"/>
        </w:rPr>
        <w:t xml:space="preserve"> </w:t>
      </w:r>
    </w:p>
    <w:p w14:paraId="6C1633E1" w14:textId="77777777" w:rsidR="00D67558" w:rsidRDefault="00000000">
      <w:pPr>
        <w:spacing w:before="240" w:after="240" w:line="240" w:lineRule="auto"/>
      </w:pPr>
      <w:r>
        <w:rPr>
          <w:rFonts w:ascii="Arial" w:eastAsia="Arial" w:hAnsi="Arial" w:cs="Arial"/>
          <w:color w:val="000000"/>
          <w:lang w:val="en-US" w:eastAsia="en-US"/>
        </w:rPr>
        <w:t xml:space="preserve">S6: hopefully you are not using your umbrella to break </w:t>
      </w:r>
      <w:proofErr w:type="gramStart"/>
      <w:r>
        <w:rPr>
          <w:rFonts w:ascii="Arial" w:eastAsia="Arial" w:hAnsi="Arial" w:cs="Arial"/>
          <w:color w:val="000000"/>
          <w:lang w:val="en-US" w:eastAsia="en-US"/>
        </w:rPr>
        <w:t>something</w:t>
      </w:r>
      <w:proofErr w:type="gramEnd"/>
      <w:r>
        <w:rPr>
          <w:rFonts w:ascii="Arial" w:eastAsia="Arial" w:hAnsi="Arial" w:cs="Arial"/>
          <w:color w:val="000000"/>
          <w:lang w:val="en-US" w:eastAsia="en-US"/>
        </w:rPr>
        <w:t xml:space="preserve"> </w:t>
      </w:r>
    </w:p>
    <w:p w14:paraId="2AD1399F" w14:textId="77777777" w:rsidR="00D67558" w:rsidRDefault="00000000">
      <w:pPr>
        <w:spacing w:before="240" w:after="240" w:line="240" w:lineRule="auto"/>
      </w:pPr>
      <w:r>
        <w:rPr>
          <w:rFonts w:ascii="Arial" w:eastAsia="Arial" w:hAnsi="Arial" w:cs="Arial"/>
          <w:color w:val="000000"/>
          <w:lang w:val="en-US" w:eastAsia="en-US"/>
        </w:rPr>
        <w:t xml:space="preserve">S7: no Im using this part to… </w:t>
      </w:r>
    </w:p>
    <w:p w14:paraId="379C5E68" w14:textId="77777777" w:rsidR="00D67558" w:rsidRDefault="00000000">
      <w:pPr>
        <w:spacing w:before="240" w:after="240" w:line="240" w:lineRule="auto"/>
      </w:pPr>
      <w:r>
        <w:rPr>
          <w:rFonts w:ascii="Arial" w:eastAsia="Arial" w:hAnsi="Arial" w:cs="Arial"/>
          <w:color w:val="000000"/>
          <w:lang w:val="en-US" w:eastAsia="en-US"/>
        </w:rPr>
        <w:t xml:space="preserve">S5: but i also have another thing that you can make it better, </w:t>
      </w:r>
      <w:proofErr w:type="gramStart"/>
      <w:r>
        <w:rPr>
          <w:rFonts w:ascii="Arial" w:eastAsia="Arial" w:hAnsi="Arial" w:cs="Arial"/>
          <w:color w:val="000000"/>
          <w:lang w:val="en-US" w:eastAsia="en-US"/>
        </w:rPr>
        <w:t>lets</w:t>
      </w:r>
      <w:proofErr w:type="gramEnd"/>
      <w:r>
        <w:rPr>
          <w:rFonts w:ascii="Arial" w:eastAsia="Arial" w:hAnsi="Arial" w:cs="Arial"/>
          <w:color w:val="000000"/>
          <w:lang w:val="en-US" w:eastAsia="en-US"/>
        </w:rPr>
        <w:t xml:space="preserve"> say its a heavy storm… </w:t>
      </w:r>
    </w:p>
    <w:p w14:paraId="04DE86DD" w14:textId="6810F72C" w:rsidR="00D67558" w:rsidRDefault="00A1705C">
      <w:pPr>
        <w:spacing w:before="240" w:after="240" w:line="240" w:lineRule="auto"/>
      </w:pPr>
      <w:r>
        <w:rPr>
          <w:rFonts w:ascii="Arial" w:eastAsia="Arial" w:hAnsi="Arial" w:cs="Arial"/>
          <w:color w:val="000000"/>
          <w:lang w:val="en-US" w:eastAsia="en-US"/>
        </w:rPr>
        <w:t>T: okay everyone, stop stop stop, you have heard something from your buddy, now please start writing something on the feedback</w:t>
      </w:r>
    </w:p>
    <w:p w14:paraId="67E87FE9" w14:textId="77777777" w:rsidR="00D67558" w:rsidRDefault="00000000">
      <w:pPr>
        <w:spacing w:before="240" w:after="240" w:line="240" w:lineRule="auto"/>
      </w:pPr>
      <w:r>
        <w:rPr>
          <w:rFonts w:ascii="Arial" w:eastAsia="Arial" w:hAnsi="Arial" w:cs="Arial"/>
          <w:color w:val="000000"/>
          <w:lang w:val="en-US" w:eastAsia="en-US"/>
        </w:rPr>
        <w:t xml:space="preserve">S7: Im gonna use this wood, and thats a very strong wood, and im gonna put the axe… </w:t>
      </w:r>
    </w:p>
    <w:p w14:paraId="5D7FED40" w14:textId="17FE9A4F" w:rsidR="00D67558" w:rsidRDefault="00000000">
      <w:pPr>
        <w:spacing w:before="240" w:after="240" w:line="240" w:lineRule="auto"/>
      </w:pPr>
      <w:r>
        <w:rPr>
          <w:rFonts w:ascii="Arial" w:eastAsia="Arial" w:hAnsi="Arial" w:cs="Arial"/>
          <w:color w:val="000000"/>
          <w:lang w:val="en-US" w:eastAsia="en-US"/>
        </w:rPr>
        <w:t xml:space="preserve">S5: (presenting) what </w:t>
      </w:r>
      <w:r w:rsidR="006304A7">
        <w:rPr>
          <w:rFonts w:ascii="Arial" w:eastAsia="Arial" w:hAnsi="Arial" w:cs="Arial"/>
          <w:color w:val="000000"/>
          <w:lang w:val="en-US" w:eastAsia="en-US"/>
        </w:rPr>
        <w:t xml:space="preserve">X </w:t>
      </w:r>
      <w:r>
        <w:rPr>
          <w:rFonts w:ascii="Arial" w:eastAsia="Arial" w:hAnsi="Arial" w:cs="Arial"/>
          <w:color w:val="000000"/>
          <w:lang w:val="en-US" w:eastAsia="en-US"/>
        </w:rPr>
        <w:t xml:space="preserve">and me have designed is a non-slip grip shoe, where its’ made out of pinecone, let’s say it’s stormy and there’s a lot of mud around, when a pine cone is wet and damp, it makes it stronger and has more grip to it, so if we put the grip on the pine cone on the bottom of the shoe, we can make it a very grippy shoe so we don’t slip and fall, </w:t>
      </w:r>
    </w:p>
    <w:p w14:paraId="0FBDA7C4" w14:textId="77777777" w:rsidR="00D67558" w:rsidRDefault="00000000">
      <w:pPr>
        <w:spacing w:before="240" w:after="240" w:line="240" w:lineRule="auto"/>
      </w:pPr>
      <w:r>
        <w:rPr>
          <w:rFonts w:ascii="Arial" w:eastAsia="Arial" w:hAnsi="Arial" w:cs="Arial"/>
          <w:color w:val="000000"/>
          <w:lang w:val="en-US" w:eastAsia="en-US"/>
        </w:rPr>
        <w:t xml:space="preserve">S6: and another idea we have, well an improvement that we did, is that any normal boots have like, velcro, or strap, but we have added all three types of it, a zipper, so you can put the boot on, laces so like, like most shoes, So this part of the shoe doesn’t go like unfold, and doesn’t make you slip; we put velcro on them middle side so it doesn’t move around </w:t>
      </w:r>
    </w:p>
    <w:p w14:paraId="79D9B2D0" w14:textId="77777777" w:rsidR="00D67558" w:rsidRDefault="00000000">
      <w:pPr>
        <w:spacing w:before="240" w:after="240" w:line="240" w:lineRule="auto"/>
      </w:pPr>
      <w:r>
        <w:rPr>
          <w:rFonts w:ascii="Arial" w:eastAsia="Arial" w:hAnsi="Arial" w:cs="Arial"/>
          <w:color w:val="000000"/>
          <w:lang w:val="en-US" w:eastAsia="en-US"/>
        </w:rPr>
        <w:t xml:space="preserve">S5: may i?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we put velcro over here so then these things don’t move around</w:t>
      </w:r>
    </w:p>
    <w:p w14:paraId="2FADC0A3"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it stays like this</w:t>
      </w:r>
    </w:p>
    <w:p w14:paraId="37C3F66C" w14:textId="5CD41C9A"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so you are also using the inspiration from the velcro </w:t>
      </w:r>
    </w:p>
    <w:p w14:paraId="73D15277" w14:textId="77777777" w:rsidR="00D67558" w:rsidRDefault="00000000">
      <w:pPr>
        <w:spacing w:before="240" w:after="240" w:line="240" w:lineRule="auto"/>
      </w:pPr>
      <w:r>
        <w:rPr>
          <w:rFonts w:ascii="Arial" w:eastAsia="Arial" w:hAnsi="Arial" w:cs="Arial"/>
          <w:color w:val="000000"/>
          <w:lang w:val="en-US" w:eastAsia="en-US"/>
        </w:rPr>
        <w:t xml:space="preserve">S5&amp;6: yes </w:t>
      </w:r>
    </w:p>
    <w:p w14:paraId="40559924" w14:textId="2DA16E6A" w:rsidR="00D67558" w:rsidRDefault="00A1705C">
      <w:pPr>
        <w:spacing w:before="240" w:after="240" w:line="240" w:lineRule="auto"/>
      </w:pPr>
      <w:r>
        <w:rPr>
          <w:rFonts w:ascii="Arial" w:eastAsia="Arial" w:hAnsi="Arial" w:cs="Arial"/>
          <w:color w:val="000000"/>
          <w:lang w:val="en-US" w:eastAsia="en-US"/>
        </w:rPr>
        <w:t xml:space="preserve">T: good so you are </w:t>
      </w:r>
      <w:proofErr w:type="gramStart"/>
      <w:r>
        <w:rPr>
          <w:rFonts w:ascii="Arial" w:eastAsia="Arial" w:hAnsi="Arial" w:cs="Arial"/>
          <w:color w:val="000000"/>
          <w:lang w:val="en-US" w:eastAsia="en-US"/>
        </w:rPr>
        <w:t>actually using</w:t>
      </w:r>
      <w:proofErr w:type="gramEnd"/>
      <w:r>
        <w:rPr>
          <w:rFonts w:ascii="Arial" w:eastAsia="Arial" w:hAnsi="Arial" w:cs="Arial"/>
          <w:color w:val="000000"/>
          <w:lang w:val="en-US" w:eastAsia="en-US"/>
        </w:rPr>
        <w:t xml:space="preserve"> two different things from nature </w:t>
      </w:r>
    </w:p>
    <w:p w14:paraId="2EE0C1F0" w14:textId="77777777" w:rsidR="00D67558" w:rsidRDefault="00000000">
      <w:pPr>
        <w:spacing w:before="240" w:after="240" w:line="240" w:lineRule="auto"/>
      </w:pPr>
      <w:r>
        <w:rPr>
          <w:rFonts w:ascii="Arial" w:eastAsia="Arial" w:hAnsi="Arial" w:cs="Arial"/>
          <w:color w:val="000000"/>
          <w:lang w:val="en-US" w:eastAsia="en-US"/>
        </w:rPr>
        <w:t xml:space="preserve">S7: but maybe like, if the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open, you will slip </w:t>
      </w:r>
    </w:p>
    <w:p w14:paraId="7F7CCF14" w14:textId="77777777" w:rsidR="00D67558" w:rsidRDefault="00000000">
      <w:pPr>
        <w:spacing w:before="240" w:after="240" w:line="240" w:lineRule="auto"/>
      </w:pPr>
      <w:r>
        <w:rPr>
          <w:rFonts w:ascii="Arial" w:eastAsia="Arial" w:hAnsi="Arial" w:cs="Arial"/>
          <w:color w:val="000000"/>
          <w:lang w:val="en-US" w:eastAsia="en-US"/>
        </w:rPr>
        <w:lastRenderedPageBreak/>
        <w:t xml:space="preserve">S5: yea but like we designed these specially for when it’s raining, because here on the design sheet, we just said only use when it’s wet </w:t>
      </w:r>
      <w:proofErr w:type="gramStart"/>
      <w:r>
        <w:rPr>
          <w:rFonts w:ascii="Arial" w:eastAsia="Arial" w:hAnsi="Arial" w:cs="Arial"/>
          <w:color w:val="000000"/>
          <w:lang w:val="en-US" w:eastAsia="en-US"/>
        </w:rPr>
        <w:t>outside</w:t>
      </w:r>
      <w:proofErr w:type="gramEnd"/>
      <w:r>
        <w:rPr>
          <w:rFonts w:ascii="Arial" w:eastAsia="Arial" w:hAnsi="Arial" w:cs="Arial"/>
          <w:color w:val="000000"/>
          <w:lang w:val="en-US" w:eastAsia="en-US"/>
        </w:rPr>
        <w:t xml:space="preserve"> </w:t>
      </w:r>
    </w:p>
    <w:p w14:paraId="722129A0" w14:textId="77777777" w:rsidR="00D67558" w:rsidRDefault="00000000">
      <w:pPr>
        <w:spacing w:before="240" w:after="240" w:line="240" w:lineRule="auto"/>
      </w:pPr>
      <w:r>
        <w:rPr>
          <w:rFonts w:ascii="Arial" w:eastAsia="Arial" w:hAnsi="Arial" w:cs="Arial"/>
          <w:color w:val="000000"/>
          <w:lang w:val="en-US" w:eastAsia="en-US"/>
        </w:rPr>
        <w:t xml:space="preserve">S6: if it’s slippery then use it, the whole concept is to make you not slip cuz the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at the bottom, they have these little things that poke out </w:t>
      </w:r>
    </w:p>
    <w:p w14:paraId="7D46C699" w14:textId="77777777" w:rsidR="00D67558" w:rsidRDefault="00000000">
      <w:pPr>
        <w:spacing w:before="240" w:after="240" w:line="240" w:lineRule="auto"/>
      </w:pPr>
      <w:r>
        <w:rPr>
          <w:rFonts w:ascii="Arial" w:eastAsia="Arial" w:hAnsi="Arial" w:cs="Arial"/>
          <w:color w:val="000000"/>
          <w:lang w:val="en-US" w:eastAsia="en-US"/>
        </w:rPr>
        <w:t xml:space="preserve">S5: scales? </w:t>
      </w:r>
    </w:p>
    <w:p w14:paraId="1F3DD5F1" w14:textId="77777777" w:rsidR="00D67558" w:rsidRDefault="00000000">
      <w:pPr>
        <w:spacing w:before="240" w:after="240" w:line="240" w:lineRule="auto"/>
      </w:pPr>
      <w:r>
        <w:rPr>
          <w:rFonts w:ascii="Arial" w:eastAsia="Arial" w:hAnsi="Arial" w:cs="Arial"/>
          <w:color w:val="000000"/>
          <w:lang w:val="en-US" w:eastAsia="en-US"/>
        </w:rPr>
        <w:t xml:space="preserve">S6: yea its’ like </w:t>
      </w:r>
      <w:proofErr w:type="gramStart"/>
      <w:r>
        <w:rPr>
          <w:rFonts w:ascii="Arial" w:eastAsia="Arial" w:hAnsi="Arial" w:cs="Arial"/>
          <w:color w:val="000000"/>
          <w:lang w:val="en-US" w:eastAsia="en-US"/>
        </w:rPr>
        <w:t>snake skin</w:t>
      </w:r>
      <w:proofErr w:type="gramEnd"/>
      <w:r>
        <w:rPr>
          <w:rFonts w:ascii="Arial" w:eastAsia="Arial" w:hAnsi="Arial" w:cs="Arial"/>
          <w:color w:val="000000"/>
          <w:lang w:val="en-US" w:eastAsia="en-US"/>
        </w:rPr>
        <w:t>, if you feel it it’s like bumpy</w:t>
      </w:r>
    </w:p>
    <w:p w14:paraId="224549DB" w14:textId="77777777" w:rsidR="00D67558" w:rsidRDefault="00000000">
      <w:pPr>
        <w:spacing w:before="240" w:after="240" w:line="240" w:lineRule="auto"/>
      </w:pPr>
      <w:r>
        <w:rPr>
          <w:rFonts w:ascii="Arial" w:eastAsia="Arial" w:hAnsi="Arial" w:cs="Arial"/>
          <w:color w:val="000000"/>
          <w:lang w:val="en-US" w:eastAsia="en-US"/>
        </w:rPr>
        <w:t xml:space="preserve">S7: and how are you gonna put the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on the shoe, are you gonna glue it?</w:t>
      </w:r>
    </w:p>
    <w:p w14:paraId="572F1F17" w14:textId="4A682906" w:rsidR="00D67558" w:rsidRDefault="00A1705C">
      <w:pPr>
        <w:spacing w:before="240" w:after="240" w:line="240" w:lineRule="auto"/>
      </w:pPr>
      <w:r>
        <w:rPr>
          <w:rFonts w:ascii="Arial" w:eastAsia="Arial" w:hAnsi="Arial" w:cs="Arial"/>
          <w:color w:val="000000"/>
          <w:lang w:val="en-US" w:eastAsia="en-US"/>
        </w:rPr>
        <w:t>T: that’s a good question, how can you</w:t>
      </w:r>
    </w:p>
    <w:p w14:paraId="45C8889A" w14:textId="77777777" w:rsidR="00D67558" w:rsidRDefault="00000000">
      <w:pPr>
        <w:spacing w:before="240" w:after="240" w:line="240"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for the pinecone, we just cut the top of it off so we have two halves of the pine cone, because we still need the mechanism that use it to make it like more grippy, because when it’s warm it just opens, when the pine cone got wet it just closes,</w:t>
      </w:r>
    </w:p>
    <w:p w14:paraId="392D4E38" w14:textId="633A7B3F" w:rsidR="00D67558" w:rsidRDefault="00A1705C">
      <w:pPr>
        <w:spacing w:before="240" w:after="240" w:line="240" w:lineRule="auto"/>
      </w:pPr>
      <w:r>
        <w:rPr>
          <w:rFonts w:ascii="Arial" w:eastAsia="Arial" w:hAnsi="Arial" w:cs="Arial"/>
          <w:color w:val="000000"/>
          <w:lang w:val="en-US" w:eastAsia="en-US"/>
        </w:rPr>
        <w:t xml:space="preserve">T: so how can you make a mechanism </w:t>
      </w:r>
    </w:p>
    <w:p w14:paraId="1A1E7EC2" w14:textId="77777777" w:rsidR="00D67558" w:rsidRDefault="00000000">
      <w:pPr>
        <w:spacing w:before="240" w:after="240" w:line="240" w:lineRule="auto"/>
      </w:pPr>
      <w:r>
        <w:rPr>
          <w:rFonts w:ascii="Arial" w:eastAsia="Arial" w:hAnsi="Arial" w:cs="Arial"/>
          <w:color w:val="000000"/>
          <w:lang w:val="en-US" w:eastAsia="en-US"/>
        </w:rPr>
        <w:t xml:space="preserve">S5: there already is a mechanism, we have a like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that is fully scaled, we try to just cut, as much as we can, so it’s flat without hurting the system, and we put it on the shoe, and then we with that, we still have the mechanism to open and close, without damaging the system </w:t>
      </w:r>
    </w:p>
    <w:p w14:paraId="1EF185BC" w14:textId="73744B9C" w:rsidR="00D67558" w:rsidRDefault="006304A7">
      <w:pPr>
        <w:spacing w:before="240" w:after="240" w:line="240" w:lineRule="auto"/>
      </w:pPr>
      <w:r>
        <w:rPr>
          <w:rFonts w:ascii="Arial" w:eastAsia="Arial" w:hAnsi="Arial" w:cs="Arial"/>
          <w:color w:val="000000"/>
          <w:lang w:val="en-US" w:eastAsia="en-US"/>
        </w:rPr>
        <w:t xml:space="preserve">T to S7: okay, so what’s something good that you like </w:t>
      </w:r>
    </w:p>
    <w:p w14:paraId="32A44C0C" w14:textId="77777777" w:rsidR="00D67558" w:rsidRDefault="00000000">
      <w:pPr>
        <w:spacing w:before="240" w:after="240" w:line="240" w:lineRule="auto"/>
      </w:pPr>
      <w:r>
        <w:rPr>
          <w:rFonts w:ascii="Arial" w:eastAsia="Arial" w:hAnsi="Arial" w:cs="Arial"/>
          <w:color w:val="000000"/>
          <w:lang w:val="en-US" w:eastAsia="en-US"/>
        </w:rPr>
        <w:t xml:space="preserve">S7: thats like creative </w:t>
      </w:r>
    </w:p>
    <w:p w14:paraId="64063E86" w14:textId="1BCEE80E" w:rsidR="00D67558" w:rsidRDefault="00A1705C">
      <w:pPr>
        <w:spacing w:before="240" w:after="240" w:line="240" w:lineRule="auto"/>
      </w:pPr>
      <w:r>
        <w:rPr>
          <w:rFonts w:ascii="Arial" w:eastAsia="Arial" w:hAnsi="Arial" w:cs="Arial"/>
          <w:color w:val="000000"/>
          <w:lang w:val="en-US" w:eastAsia="en-US"/>
        </w:rPr>
        <w:t xml:space="preserve">T: and something they can improve </w:t>
      </w:r>
    </w:p>
    <w:p w14:paraId="5E999689" w14:textId="77777777" w:rsidR="00D67558" w:rsidRDefault="00000000">
      <w:pPr>
        <w:spacing w:before="240" w:after="240" w:line="240" w:lineRule="auto"/>
      </w:pPr>
      <w:r>
        <w:rPr>
          <w:rFonts w:ascii="Arial" w:eastAsia="Arial" w:hAnsi="Arial" w:cs="Arial"/>
          <w:color w:val="000000"/>
          <w:lang w:val="en-US" w:eastAsia="en-US"/>
        </w:rPr>
        <w:t>S7: ugh</w:t>
      </w:r>
    </w:p>
    <w:p w14:paraId="4530E946" w14:textId="14FBAF23"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it would also be nice for you guys to elaborate on what is creative about </w:t>
      </w:r>
      <w:r w:rsidR="006304A7">
        <w:rPr>
          <w:rFonts w:ascii="Arial" w:eastAsia="Arial" w:hAnsi="Arial" w:cs="Arial"/>
          <w:color w:val="000000"/>
          <w:lang w:val="en-US" w:eastAsia="en-US"/>
        </w:rPr>
        <w:t>S7’</w:t>
      </w:r>
      <w:r>
        <w:rPr>
          <w:rFonts w:ascii="Arial" w:eastAsia="Arial" w:hAnsi="Arial" w:cs="Arial"/>
          <w:color w:val="000000"/>
          <w:lang w:val="en-US" w:eastAsia="en-US"/>
        </w:rPr>
        <w:t xml:space="preserve">s design </w:t>
      </w:r>
    </w:p>
    <w:p w14:paraId="007204AA" w14:textId="77777777" w:rsidR="00D67558" w:rsidRDefault="00000000">
      <w:pPr>
        <w:spacing w:before="240" w:after="240" w:line="240" w:lineRule="auto"/>
      </w:pPr>
      <w:r>
        <w:rPr>
          <w:rFonts w:ascii="Arial" w:eastAsia="Arial" w:hAnsi="Arial" w:cs="Arial"/>
          <w:color w:val="000000"/>
          <w:lang w:val="en-US" w:eastAsia="en-US"/>
        </w:rPr>
        <w:t xml:space="preserve">S5: well so it’s not just like any umbrella, you have the hammers on </w:t>
      </w:r>
    </w:p>
    <w:p w14:paraId="3129A641" w14:textId="77777777" w:rsidR="00D67558" w:rsidRDefault="00000000">
      <w:pPr>
        <w:spacing w:before="240" w:after="240" w:line="240" w:lineRule="auto"/>
      </w:pPr>
      <w:r>
        <w:rPr>
          <w:rFonts w:ascii="Arial" w:eastAsia="Arial" w:hAnsi="Arial" w:cs="Arial"/>
          <w:color w:val="000000"/>
          <w:lang w:val="en-US" w:eastAsia="en-US"/>
        </w:rPr>
        <w:t xml:space="preserve">S7: wait a second, but maybe like you can hurt </w:t>
      </w:r>
      <w:proofErr w:type="gramStart"/>
      <w:r>
        <w:rPr>
          <w:rFonts w:ascii="Arial" w:eastAsia="Arial" w:hAnsi="Arial" w:cs="Arial"/>
          <w:color w:val="000000"/>
          <w:lang w:val="en-US" w:eastAsia="en-US"/>
        </w:rPr>
        <w:t>yourself</w:t>
      </w:r>
      <w:proofErr w:type="gramEnd"/>
    </w:p>
    <w:p w14:paraId="25DBE3CF" w14:textId="7A5A1582" w:rsidR="00D67558" w:rsidRDefault="00A1705C">
      <w:pPr>
        <w:spacing w:before="240" w:after="240" w:line="240" w:lineRule="auto"/>
      </w:pPr>
      <w:r>
        <w:rPr>
          <w:rFonts w:ascii="Arial" w:eastAsia="Arial" w:hAnsi="Arial" w:cs="Arial"/>
          <w:color w:val="000000"/>
          <w:lang w:val="en-US" w:eastAsia="en-US"/>
        </w:rPr>
        <w:t>T: from the scales?</w:t>
      </w:r>
    </w:p>
    <w:p w14:paraId="7FBF3328" w14:textId="77777777" w:rsidR="00D67558" w:rsidRDefault="00000000">
      <w:pPr>
        <w:spacing w:before="240" w:after="240" w:line="240" w:lineRule="auto"/>
      </w:pPr>
      <w:r>
        <w:rPr>
          <w:rFonts w:ascii="Arial" w:eastAsia="Arial" w:hAnsi="Arial" w:cs="Arial"/>
          <w:color w:val="000000"/>
          <w:lang w:val="en-US" w:eastAsia="en-US"/>
        </w:rPr>
        <w:t xml:space="preserve">S5: no but its on the outside </w:t>
      </w:r>
    </w:p>
    <w:p w14:paraId="651A7B81" w14:textId="02879AD2"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it’s like those soccer shoes </w:t>
      </w:r>
    </w:p>
    <w:p w14:paraId="4400F096" w14:textId="77777777" w:rsidR="00D67558" w:rsidRDefault="00000000">
      <w:pPr>
        <w:spacing w:before="240" w:after="240" w:line="240" w:lineRule="auto"/>
      </w:pPr>
      <w:r>
        <w:rPr>
          <w:rFonts w:ascii="Arial" w:eastAsia="Arial" w:hAnsi="Arial" w:cs="Arial"/>
          <w:color w:val="000000"/>
          <w:lang w:val="en-US" w:eastAsia="en-US"/>
        </w:rPr>
        <w:t xml:space="preserve">S6: basically yes, cuz they have the spikes </w:t>
      </w:r>
      <w:proofErr w:type="gramStart"/>
      <w:r>
        <w:rPr>
          <w:rFonts w:ascii="Arial" w:eastAsia="Arial" w:hAnsi="Arial" w:cs="Arial"/>
          <w:color w:val="000000"/>
          <w:lang w:val="en-US" w:eastAsia="en-US"/>
        </w:rPr>
        <w:t>down</w:t>
      </w:r>
      <w:proofErr w:type="gramEnd"/>
      <w:r>
        <w:rPr>
          <w:rFonts w:ascii="Arial" w:eastAsia="Arial" w:hAnsi="Arial" w:cs="Arial"/>
          <w:color w:val="000000"/>
          <w:lang w:val="en-US" w:eastAsia="en-US"/>
        </w:rPr>
        <w:t xml:space="preserve"> </w:t>
      </w:r>
    </w:p>
    <w:p w14:paraId="731A7378" w14:textId="77777777" w:rsidR="00D67558" w:rsidRDefault="00000000">
      <w:pPr>
        <w:spacing w:before="240" w:after="240" w:line="240" w:lineRule="auto"/>
      </w:pPr>
      <w:r>
        <w:rPr>
          <w:rFonts w:ascii="Arial" w:eastAsia="Arial" w:hAnsi="Arial" w:cs="Arial"/>
          <w:color w:val="000000"/>
          <w:lang w:val="en-US" w:eastAsia="en-US"/>
        </w:rPr>
        <w:t xml:space="preserve">S7: okay </w:t>
      </w:r>
    </w:p>
    <w:p w14:paraId="58CCBFA6" w14:textId="77777777" w:rsidR="00D67558" w:rsidRDefault="00000000">
      <w:pPr>
        <w:spacing w:before="240" w:after="240" w:line="240" w:lineRule="auto"/>
      </w:pPr>
      <w:r>
        <w:rPr>
          <w:rFonts w:ascii="Arial" w:eastAsia="Arial" w:hAnsi="Arial" w:cs="Arial"/>
          <w:color w:val="000000"/>
          <w:lang w:val="en-US" w:eastAsia="en-US"/>
        </w:rPr>
        <w:t xml:space="preserve">S5: wait, i just figured out, maybe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inspired the shoe for football</w:t>
      </w:r>
    </w:p>
    <w:p w14:paraId="41E1234A" w14:textId="05DECF9C" w:rsidR="00D67558" w:rsidRDefault="00A1705C">
      <w:pPr>
        <w:spacing w:before="240" w:after="240" w:line="240" w:lineRule="auto"/>
      </w:pPr>
      <w:r>
        <w:rPr>
          <w:rFonts w:ascii="Arial" w:eastAsia="Arial" w:hAnsi="Arial" w:cs="Arial"/>
          <w:color w:val="000000"/>
          <w:lang w:val="en-US" w:eastAsia="en-US"/>
        </w:rPr>
        <w:t xml:space="preserve">T: so how does the zipper </w:t>
      </w:r>
    </w:p>
    <w:p w14:paraId="75139B81"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you take out the velcro, take out the shoe laces, unzip the zipper and you slide it on, look the zipper would be right here, you zip the zipper, put the lace on, and the lace would be like this, and the velcro would how this </w:t>
      </w:r>
    </w:p>
    <w:p w14:paraId="0C41AAF6" w14:textId="5BCFC6A9" w:rsidR="00D67558" w:rsidRDefault="00A1705C">
      <w:pPr>
        <w:spacing w:before="240" w:after="240" w:line="240" w:lineRule="auto"/>
      </w:pPr>
      <w:r>
        <w:rPr>
          <w:rFonts w:ascii="Arial" w:eastAsia="Arial" w:hAnsi="Arial" w:cs="Arial"/>
          <w:color w:val="000000"/>
          <w:lang w:val="en-US" w:eastAsia="en-US"/>
        </w:rPr>
        <w:lastRenderedPageBreak/>
        <w:t xml:space="preserve">T: yea but </w:t>
      </w:r>
      <w:proofErr w:type="spellStart"/>
      <w:r>
        <w:rPr>
          <w:rFonts w:ascii="Arial" w:eastAsia="Arial" w:hAnsi="Arial" w:cs="Arial"/>
          <w:color w:val="000000"/>
          <w:lang w:val="en-US" w:eastAsia="en-US"/>
        </w:rPr>
        <w:t>Im</w:t>
      </w:r>
      <w:proofErr w:type="spellEnd"/>
      <w:r>
        <w:rPr>
          <w:rFonts w:ascii="Arial" w:eastAsia="Arial" w:hAnsi="Arial" w:cs="Arial"/>
          <w:color w:val="000000"/>
          <w:lang w:val="en-US" w:eastAsia="en-US"/>
        </w:rPr>
        <w:t xml:space="preserve"> talking about the spikes for the shoes, the question is that are they like the soccer shoes, are they always there? </w:t>
      </w:r>
    </w:p>
    <w:p w14:paraId="4E486606" w14:textId="77777777" w:rsidR="00D67558" w:rsidRDefault="00000000">
      <w:pPr>
        <w:spacing w:before="240" w:after="240" w:line="240" w:lineRule="auto"/>
      </w:pPr>
      <w:r>
        <w:rPr>
          <w:rFonts w:ascii="Arial" w:eastAsia="Arial" w:hAnsi="Arial" w:cs="Arial"/>
          <w:color w:val="000000"/>
          <w:lang w:val="en-US" w:eastAsia="en-US"/>
        </w:rPr>
        <w:t xml:space="preserve">S6: yea they are always </w:t>
      </w:r>
      <w:proofErr w:type="gramStart"/>
      <w:r>
        <w:rPr>
          <w:rFonts w:ascii="Arial" w:eastAsia="Arial" w:hAnsi="Arial" w:cs="Arial"/>
          <w:color w:val="000000"/>
          <w:lang w:val="en-US" w:eastAsia="en-US"/>
        </w:rPr>
        <w:t>there</w:t>
      </w:r>
      <w:proofErr w:type="gramEnd"/>
      <w:r>
        <w:rPr>
          <w:rFonts w:ascii="Arial" w:eastAsia="Arial" w:hAnsi="Arial" w:cs="Arial"/>
          <w:color w:val="000000"/>
          <w:lang w:val="en-US" w:eastAsia="en-US"/>
        </w:rPr>
        <w:t xml:space="preserve"> </w:t>
      </w:r>
    </w:p>
    <w:p w14:paraId="4A7ED908" w14:textId="5862B96D"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you are only using the velcro function for the shoe laces </w:t>
      </w:r>
    </w:p>
    <w:p w14:paraId="7F58F479" w14:textId="77777777" w:rsidR="00D67558" w:rsidRDefault="00000000">
      <w:pPr>
        <w:spacing w:before="240" w:after="240" w:line="240" w:lineRule="auto"/>
      </w:pPr>
      <w:r>
        <w:rPr>
          <w:rFonts w:ascii="Arial" w:eastAsia="Arial" w:hAnsi="Arial" w:cs="Arial"/>
          <w:color w:val="000000"/>
          <w:lang w:val="en-US" w:eastAsia="en-US"/>
        </w:rPr>
        <w:t xml:space="preserve">S5: yea but the bottom part is the pine </w:t>
      </w:r>
      <w:proofErr w:type="gramStart"/>
      <w:r>
        <w:rPr>
          <w:rFonts w:ascii="Arial" w:eastAsia="Arial" w:hAnsi="Arial" w:cs="Arial"/>
          <w:color w:val="000000"/>
          <w:lang w:val="en-US" w:eastAsia="en-US"/>
        </w:rPr>
        <w:t>cone</w:t>
      </w:r>
      <w:proofErr w:type="gramEnd"/>
      <w:r>
        <w:rPr>
          <w:rFonts w:ascii="Arial" w:eastAsia="Arial" w:hAnsi="Arial" w:cs="Arial"/>
          <w:color w:val="000000"/>
          <w:lang w:val="en-US" w:eastAsia="en-US"/>
        </w:rPr>
        <w:t xml:space="preserve"> </w:t>
      </w:r>
    </w:p>
    <w:p w14:paraId="12A7CDBB" w14:textId="77777777" w:rsidR="00D67558" w:rsidRDefault="00000000">
      <w:pPr>
        <w:spacing w:before="240" w:after="240" w:line="240" w:lineRule="auto"/>
      </w:pPr>
      <w:r>
        <w:rPr>
          <w:rFonts w:ascii="Arial" w:eastAsia="Arial" w:hAnsi="Arial" w:cs="Arial"/>
          <w:color w:val="000000"/>
          <w:lang w:val="en-US" w:eastAsia="en-US"/>
        </w:rPr>
        <w:t xml:space="preserve">S7: but how can you put the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on the shoe</w:t>
      </w:r>
    </w:p>
    <w:p w14:paraId="4A8C3781" w14:textId="77777777" w:rsidR="00D67558" w:rsidRDefault="00000000">
      <w:pPr>
        <w:spacing w:before="240" w:after="240" w:line="240" w:lineRule="auto"/>
      </w:pPr>
      <w:r>
        <w:rPr>
          <w:rFonts w:ascii="Arial" w:eastAsia="Arial" w:hAnsi="Arial" w:cs="Arial"/>
          <w:color w:val="000000"/>
          <w:lang w:val="en-US" w:eastAsia="en-US"/>
        </w:rPr>
        <w:t xml:space="preserve">S5: it’s already there! I already explained, okay I’m gonna explain, we cut the pinecone in halve and we tried to get as much of the skin as possible, and then we put it on the </w:t>
      </w:r>
      <w:proofErr w:type="gramStart"/>
      <w:r>
        <w:rPr>
          <w:rFonts w:ascii="Arial" w:eastAsia="Arial" w:hAnsi="Arial" w:cs="Arial"/>
          <w:color w:val="000000"/>
          <w:lang w:val="en-US" w:eastAsia="en-US"/>
        </w:rPr>
        <w:t>shoes</w:t>
      </w:r>
      <w:proofErr w:type="gramEnd"/>
      <w:r>
        <w:rPr>
          <w:rFonts w:ascii="Arial" w:eastAsia="Arial" w:hAnsi="Arial" w:cs="Arial"/>
          <w:color w:val="000000"/>
          <w:lang w:val="en-US" w:eastAsia="en-US"/>
        </w:rPr>
        <w:t xml:space="preserve"> </w:t>
      </w:r>
    </w:p>
    <w:p w14:paraId="012ABC58" w14:textId="77777777" w:rsidR="006304A7" w:rsidRDefault="00000000">
      <w:pPr>
        <w:spacing w:before="240" w:after="240" w:line="240" w:lineRule="auto"/>
      </w:pPr>
      <w:r>
        <w:rPr>
          <w:rFonts w:ascii="Arial" w:eastAsia="Arial" w:hAnsi="Arial" w:cs="Arial"/>
          <w:color w:val="000000"/>
          <w:lang w:val="en-US" w:eastAsia="en-US"/>
        </w:rPr>
        <w:t>…</w:t>
      </w:r>
    </w:p>
    <w:p w14:paraId="2B1C8D71" w14:textId="54A9623E" w:rsidR="00D67558" w:rsidRDefault="00000000">
      <w:pPr>
        <w:spacing w:before="240" w:after="240" w:line="240" w:lineRule="auto"/>
      </w:pPr>
      <w:r>
        <w:rPr>
          <w:rFonts w:ascii="Arial" w:eastAsia="Arial" w:hAnsi="Arial" w:cs="Arial"/>
          <w:color w:val="000000"/>
          <w:lang w:val="en-US" w:eastAsia="en-US"/>
        </w:rPr>
        <w:t xml:space="preserve">S6: we were just trying to tell him that if it’s an umbrella how are you gonna close it, and with the hammer how are you gonna carry it, and if it’s a hammer it’s gonna weigh a </w:t>
      </w:r>
      <w:proofErr w:type="gramStart"/>
      <w:r>
        <w:rPr>
          <w:rFonts w:ascii="Arial" w:eastAsia="Arial" w:hAnsi="Arial" w:cs="Arial"/>
          <w:color w:val="000000"/>
          <w:lang w:val="en-US" w:eastAsia="en-US"/>
        </w:rPr>
        <w:t>lot</w:t>
      </w:r>
      <w:proofErr w:type="gramEnd"/>
      <w:r>
        <w:rPr>
          <w:rFonts w:ascii="Arial" w:eastAsia="Arial" w:hAnsi="Arial" w:cs="Arial"/>
          <w:color w:val="000000"/>
          <w:lang w:val="en-US" w:eastAsia="en-US"/>
        </w:rPr>
        <w:t xml:space="preserve"> </w:t>
      </w:r>
    </w:p>
    <w:p w14:paraId="016AF8E7" w14:textId="17A1DBAF"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you close it like an umbrella, </w:t>
      </w:r>
    </w:p>
    <w:p w14:paraId="7FDB6904" w14:textId="77777777" w:rsidR="00D67558" w:rsidRDefault="00000000">
      <w:pPr>
        <w:spacing w:before="240" w:after="240" w:line="240" w:lineRule="auto"/>
      </w:pPr>
      <w:r>
        <w:rPr>
          <w:rFonts w:ascii="Arial" w:eastAsia="Arial" w:hAnsi="Arial" w:cs="Arial"/>
          <w:color w:val="000000"/>
          <w:lang w:val="en-US" w:eastAsia="en-US"/>
        </w:rPr>
        <w:t xml:space="preserve">S6: but how, it’s leaves on a </w:t>
      </w:r>
      <w:proofErr w:type="gramStart"/>
      <w:r>
        <w:rPr>
          <w:rFonts w:ascii="Arial" w:eastAsia="Arial" w:hAnsi="Arial" w:cs="Arial"/>
          <w:color w:val="000000"/>
          <w:lang w:val="en-US" w:eastAsia="en-US"/>
        </w:rPr>
        <w:t>hammer</w:t>
      </w:r>
      <w:proofErr w:type="gramEnd"/>
      <w:r>
        <w:rPr>
          <w:rFonts w:ascii="Arial" w:eastAsia="Arial" w:hAnsi="Arial" w:cs="Arial"/>
          <w:color w:val="000000"/>
          <w:lang w:val="en-US" w:eastAsia="en-US"/>
        </w:rPr>
        <w:t xml:space="preserve"> </w:t>
      </w:r>
    </w:p>
    <w:p w14:paraId="1F58BA03" w14:textId="31726CE7" w:rsidR="00D67558" w:rsidRDefault="00A1705C">
      <w:pPr>
        <w:spacing w:before="240" w:after="240" w:line="240" w:lineRule="auto"/>
      </w:pPr>
      <w:r>
        <w:rPr>
          <w:rFonts w:ascii="Arial" w:eastAsia="Arial" w:hAnsi="Arial" w:cs="Arial"/>
          <w:color w:val="000000"/>
          <w:lang w:val="en-US" w:eastAsia="en-US"/>
        </w:rPr>
        <w:t xml:space="preserve">T: well usually at the end of the umbrella, you have these hook to hold it, so instead of the hook this is just a hammer </w:t>
      </w:r>
    </w:p>
    <w:p w14:paraId="29E4D830" w14:textId="77777777" w:rsidR="00D67558" w:rsidRDefault="00000000">
      <w:pPr>
        <w:spacing w:before="240" w:after="240" w:line="240" w:lineRule="auto"/>
      </w:pPr>
      <w:r>
        <w:rPr>
          <w:rFonts w:ascii="Arial" w:eastAsia="Arial" w:hAnsi="Arial" w:cs="Arial"/>
          <w:color w:val="000000"/>
          <w:lang w:val="en-US" w:eastAsia="en-US"/>
        </w:rPr>
        <w:t xml:space="preserve">S6: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but how do you slide the umbrella close </w:t>
      </w:r>
    </w:p>
    <w:p w14:paraId="4B466DC6" w14:textId="68264554" w:rsidR="00D67558" w:rsidRDefault="00A1705C">
      <w:pPr>
        <w:spacing w:before="240" w:after="240" w:line="240" w:lineRule="auto"/>
      </w:pPr>
      <w:r>
        <w:rPr>
          <w:rFonts w:ascii="Arial" w:eastAsia="Arial" w:hAnsi="Arial" w:cs="Arial"/>
          <w:color w:val="000000"/>
          <w:lang w:val="en-US" w:eastAsia="en-US"/>
        </w:rPr>
        <w:t xml:space="preserve">T: just like how you close a normal umbrella </w:t>
      </w:r>
    </w:p>
    <w:p w14:paraId="67EE1194" w14:textId="77777777" w:rsidR="00D67558" w:rsidRDefault="00000000">
      <w:pPr>
        <w:spacing w:before="240" w:after="240" w:line="240" w:lineRule="auto"/>
      </w:pPr>
      <w:r>
        <w:rPr>
          <w:rFonts w:ascii="Arial" w:eastAsia="Arial" w:hAnsi="Arial" w:cs="Arial"/>
          <w:color w:val="000000"/>
          <w:lang w:val="en-US" w:eastAsia="en-US"/>
        </w:rPr>
        <w:t xml:space="preserve">S6: well but you need something that goes on the leaves, his trying to use leaves, not the normal umbrella </w:t>
      </w:r>
      <w:proofErr w:type="gramStart"/>
      <w:r>
        <w:rPr>
          <w:rFonts w:ascii="Arial" w:eastAsia="Arial" w:hAnsi="Arial" w:cs="Arial"/>
          <w:color w:val="000000"/>
          <w:lang w:val="en-US" w:eastAsia="en-US"/>
        </w:rPr>
        <w:t>things</w:t>
      </w:r>
      <w:proofErr w:type="gramEnd"/>
      <w:r>
        <w:rPr>
          <w:rFonts w:ascii="Arial" w:eastAsia="Arial" w:hAnsi="Arial" w:cs="Arial"/>
          <w:color w:val="000000"/>
          <w:lang w:val="en-US" w:eastAsia="en-US"/>
        </w:rPr>
        <w:t xml:space="preserve"> </w:t>
      </w:r>
    </w:p>
    <w:p w14:paraId="33255400" w14:textId="3CD86784" w:rsidR="00D67558" w:rsidRDefault="00A1705C">
      <w:pPr>
        <w:spacing w:before="240" w:after="240" w:line="240" w:lineRule="auto"/>
      </w:pPr>
      <w:r>
        <w:rPr>
          <w:rFonts w:ascii="Arial" w:eastAsia="Arial" w:hAnsi="Arial" w:cs="Arial"/>
          <w:color w:val="000000"/>
          <w:lang w:val="en-US" w:eastAsia="en-US"/>
        </w:rPr>
        <w:t xml:space="preserve">T: he is using, as an analogy, the characteristics of the leave to be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 xml:space="preserve">, to repel water, he is not using like the leaves leaves, he is using the biologcial strategy of leaves </w:t>
      </w:r>
    </w:p>
    <w:p w14:paraId="3A1459CB" w14:textId="77777777" w:rsidR="00D67558" w:rsidRDefault="00000000">
      <w:pPr>
        <w:spacing w:before="240" w:after="240" w:line="240" w:lineRule="auto"/>
      </w:pPr>
      <w:r>
        <w:rPr>
          <w:rFonts w:ascii="Arial" w:eastAsia="Arial" w:hAnsi="Arial" w:cs="Arial"/>
          <w:color w:val="000000"/>
          <w:lang w:val="en-US" w:eastAsia="en-US"/>
        </w:rPr>
        <w:t xml:space="preserve">S6: yea but I know what he is </w:t>
      </w:r>
      <w:proofErr w:type="gramStart"/>
      <w:r>
        <w:rPr>
          <w:rFonts w:ascii="Arial" w:eastAsia="Arial" w:hAnsi="Arial" w:cs="Arial"/>
          <w:color w:val="000000"/>
          <w:lang w:val="en-US" w:eastAsia="en-US"/>
        </w:rPr>
        <w:t>doing</w:t>
      </w:r>
      <w:proofErr w:type="gramEnd"/>
      <w:r>
        <w:rPr>
          <w:rFonts w:ascii="Arial" w:eastAsia="Arial" w:hAnsi="Arial" w:cs="Arial"/>
          <w:color w:val="000000"/>
          <w:lang w:val="en-US" w:eastAsia="en-US"/>
        </w:rPr>
        <w:t xml:space="preserve"> </w:t>
      </w:r>
    </w:p>
    <w:p w14:paraId="39C599C3" w14:textId="77777777" w:rsidR="00D67558" w:rsidRDefault="00000000">
      <w:pPr>
        <w:spacing w:before="240" w:after="240" w:line="240" w:lineRule="auto"/>
      </w:pPr>
      <w:r>
        <w:rPr>
          <w:rFonts w:ascii="Arial" w:eastAsia="Arial" w:hAnsi="Arial" w:cs="Arial"/>
          <w:color w:val="000000"/>
          <w:lang w:val="en-US" w:eastAsia="en-US"/>
        </w:rPr>
        <w:t xml:space="preserve">S7: yea but this is not gonna be this material, it’s gonna be </w:t>
      </w:r>
      <w:proofErr w:type="gramStart"/>
      <w:r>
        <w:rPr>
          <w:rFonts w:ascii="Arial" w:eastAsia="Arial" w:hAnsi="Arial" w:cs="Arial"/>
          <w:color w:val="000000"/>
          <w:lang w:val="en-US" w:eastAsia="en-US"/>
        </w:rPr>
        <w:t>wood</w:t>
      </w:r>
      <w:proofErr w:type="gramEnd"/>
      <w:r>
        <w:rPr>
          <w:rFonts w:ascii="Arial" w:eastAsia="Arial" w:hAnsi="Arial" w:cs="Arial"/>
          <w:color w:val="000000"/>
          <w:lang w:val="en-US" w:eastAsia="en-US"/>
        </w:rPr>
        <w:t xml:space="preserve"> </w:t>
      </w:r>
    </w:p>
    <w:p w14:paraId="6CA89F96" w14:textId="77777777" w:rsidR="00D67558" w:rsidRDefault="00000000">
      <w:pPr>
        <w:spacing w:before="240" w:after="240" w:line="240" w:lineRule="auto"/>
      </w:pPr>
      <w:r>
        <w:rPr>
          <w:rFonts w:ascii="Arial" w:eastAsia="Arial" w:hAnsi="Arial" w:cs="Arial"/>
          <w:color w:val="000000"/>
          <w:lang w:val="en-US" w:eastAsia="en-US"/>
        </w:rPr>
        <w:t xml:space="preserve">S6: yea but the hammer itself is </w:t>
      </w:r>
      <w:proofErr w:type="gramStart"/>
      <w:r>
        <w:rPr>
          <w:rFonts w:ascii="Arial" w:eastAsia="Arial" w:hAnsi="Arial" w:cs="Arial"/>
          <w:color w:val="000000"/>
          <w:lang w:val="en-US" w:eastAsia="en-US"/>
        </w:rPr>
        <w:t>heavy</w:t>
      </w:r>
      <w:proofErr w:type="gramEnd"/>
    </w:p>
    <w:p w14:paraId="1BFF1DDA" w14:textId="2E029A66" w:rsidR="00D67558" w:rsidRDefault="00A1705C">
      <w:pPr>
        <w:spacing w:before="240" w:after="240" w:line="240" w:lineRule="auto"/>
      </w:pPr>
      <w:r>
        <w:rPr>
          <w:rFonts w:ascii="Arial" w:eastAsia="Arial" w:hAnsi="Arial" w:cs="Arial"/>
          <w:color w:val="000000"/>
          <w:lang w:val="en-US" w:eastAsia="en-US"/>
        </w:rPr>
        <w:t xml:space="preserve">T: it’s okay, but first, you need to use a kind volume, now it sounds like you are arguing, when you give feedback, and this is a life skill, you need to use a nice voice, people will listen to you, but if you shout at </w:t>
      </w:r>
      <w:proofErr w:type="gramStart"/>
      <w:r>
        <w:rPr>
          <w:rFonts w:ascii="Arial" w:eastAsia="Arial" w:hAnsi="Arial" w:cs="Arial"/>
          <w:color w:val="000000"/>
          <w:lang w:val="en-US" w:eastAsia="en-US"/>
        </w:rPr>
        <w:t>them</w:t>
      </w:r>
      <w:proofErr w:type="gramEnd"/>
      <w:r>
        <w:rPr>
          <w:rFonts w:ascii="Arial" w:eastAsia="Arial" w:hAnsi="Arial" w:cs="Arial"/>
          <w:color w:val="000000"/>
          <w:lang w:val="en-US" w:eastAsia="en-US"/>
        </w:rPr>
        <w:t xml:space="preserve"> they won’t </w:t>
      </w:r>
    </w:p>
    <w:p w14:paraId="2528FE4D" w14:textId="77777777" w:rsidR="00D67558" w:rsidRDefault="00000000">
      <w:pPr>
        <w:spacing w:before="240" w:after="240" w:line="240" w:lineRule="auto"/>
      </w:pPr>
      <w:r>
        <w:rPr>
          <w:rFonts w:ascii="Arial" w:eastAsia="Arial" w:hAnsi="Arial" w:cs="Arial"/>
          <w:color w:val="000000"/>
          <w:lang w:val="en-US" w:eastAsia="en-US"/>
        </w:rPr>
        <w:t xml:space="preserve">S6: but he doesn’t understand… </w:t>
      </w:r>
    </w:p>
    <w:p w14:paraId="30B09C1A" w14:textId="0FA12FDD" w:rsidR="00D67558" w:rsidRDefault="00A1705C">
      <w:pPr>
        <w:spacing w:before="240" w:after="240" w:line="240" w:lineRule="auto"/>
      </w:pPr>
      <w:r>
        <w:rPr>
          <w:rFonts w:ascii="Arial" w:eastAsia="Arial" w:hAnsi="Arial" w:cs="Arial"/>
          <w:color w:val="000000"/>
          <w:lang w:val="en-US" w:eastAsia="en-US"/>
        </w:rPr>
        <w:t xml:space="preserve">T: okay here’s the thing, you gave him feedback, he also gave you feedback, if you are not satisfied with your feedback, and you think, listen, thank you for your feedback but I think im just gonna stick to my idea, and that’s okay </w:t>
      </w:r>
    </w:p>
    <w:p w14:paraId="026159E8" w14:textId="77777777" w:rsidR="00D67558" w:rsidRDefault="00000000">
      <w:pPr>
        <w:spacing w:before="240" w:after="240" w:line="240" w:lineRule="auto"/>
      </w:pPr>
      <w:r>
        <w:rPr>
          <w:rFonts w:ascii="Arial" w:eastAsia="Arial" w:hAnsi="Arial" w:cs="Arial"/>
          <w:color w:val="000000"/>
          <w:lang w:val="en-US" w:eastAsia="en-US"/>
        </w:rPr>
        <w:t xml:space="preserve">S6: Im not saying that, im saying how are you gonna close the </w:t>
      </w:r>
      <w:proofErr w:type="gramStart"/>
      <w:r>
        <w:rPr>
          <w:rFonts w:ascii="Arial" w:eastAsia="Arial" w:hAnsi="Arial" w:cs="Arial"/>
          <w:color w:val="000000"/>
          <w:lang w:val="en-US" w:eastAsia="en-US"/>
        </w:rPr>
        <w:t>umbrella</w:t>
      </w:r>
      <w:proofErr w:type="gramEnd"/>
      <w:r>
        <w:rPr>
          <w:rFonts w:ascii="Arial" w:eastAsia="Arial" w:hAnsi="Arial" w:cs="Arial"/>
          <w:color w:val="000000"/>
          <w:lang w:val="en-US" w:eastAsia="en-US"/>
        </w:rPr>
        <w:t xml:space="preserve"> </w:t>
      </w:r>
    </w:p>
    <w:p w14:paraId="6BC2BF31" w14:textId="1E523BCC" w:rsidR="00D67558" w:rsidRDefault="00A1705C">
      <w:pPr>
        <w:spacing w:before="240" w:after="240" w:line="240" w:lineRule="auto"/>
      </w:pPr>
      <w:r>
        <w:rPr>
          <w:rFonts w:ascii="Arial" w:eastAsia="Arial" w:hAnsi="Arial" w:cs="Arial"/>
          <w:color w:val="000000"/>
          <w:lang w:val="en-US" w:eastAsia="en-US"/>
        </w:rPr>
        <w:t xml:space="preserve">T: just like a normal umbrella buddy, I know you are now fixed on that idea, but it’s just a normal umbrella, but instead of having a hook or a string, it just has a hammer at the end, that’s it, don’t worry, it’s just a normal umbrella </w:t>
      </w:r>
    </w:p>
    <w:p w14:paraId="292DB78F" w14:textId="77777777" w:rsidR="00D67558" w:rsidRDefault="00000000">
      <w:pPr>
        <w:spacing w:before="240" w:after="240" w:line="240" w:lineRule="auto"/>
      </w:pPr>
      <w:r>
        <w:rPr>
          <w:rFonts w:ascii="Arial" w:eastAsia="Arial" w:hAnsi="Arial" w:cs="Arial"/>
          <w:color w:val="000000"/>
          <w:lang w:val="en-US" w:eastAsia="en-US"/>
        </w:rPr>
        <w:lastRenderedPageBreak/>
        <w:t xml:space="preserve">S6: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but that was not the options, the options were like the plant, the pine cone, and two others, but none of them were a hammer  </w:t>
      </w:r>
    </w:p>
    <w:p w14:paraId="59E7C3FC" w14:textId="736E9FAA" w:rsidR="00D67558" w:rsidRDefault="00A1705C">
      <w:pPr>
        <w:spacing w:before="240" w:after="240" w:line="240" w:lineRule="auto"/>
      </w:pPr>
      <w:r>
        <w:rPr>
          <w:rFonts w:ascii="Arial" w:eastAsia="Arial" w:hAnsi="Arial" w:cs="Arial"/>
          <w:color w:val="000000"/>
          <w:lang w:val="en-US" w:eastAsia="en-US"/>
        </w:rPr>
        <w:t xml:space="preserve">T: you know what, I </w:t>
      </w:r>
      <w:proofErr w:type="gramStart"/>
      <w:r>
        <w:rPr>
          <w:rFonts w:ascii="Arial" w:eastAsia="Arial" w:hAnsi="Arial" w:cs="Arial"/>
          <w:color w:val="000000"/>
          <w:lang w:val="en-US" w:eastAsia="en-US"/>
        </w:rPr>
        <w:t>actually get</w:t>
      </w:r>
      <w:proofErr w:type="gramEnd"/>
      <w:r>
        <w:rPr>
          <w:rFonts w:ascii="Arial" w:eastAsia="Arial" w:hAnsi="Arial" w:cs="Arial"/>
          <w:color w:val="000000"/>
          <w:lang w:val="en-US" w:eastAsia="en-US"/>
        </w:rPr>
        <w:t xml:space="preserve"> your feedback, he used the umbrella for water resistance, and he added a gadget for campers, and he is trying to implement it </w:t>
      </w:r>
    </w:p>
    <w:p w14:paraId="2B568EFD" w14:textId="77777777" w:rsidR="00D67558" w:rsidRDefault="00000000">
      <w:pPr>
        <w:spacing w:before="240" w:after="240" w:line="240" w:lineRule="auto"/>
      </w:pPr>
      <w:r>
        <w:rPr>
          <w:rFonts w:ascii="Arial" w:eastAsia="Arial" w:hAnsi="Arial" w:cs="Arial"/>
          <w:color w:val="000000"/>
          <w:lang w:val="en-US" w:eastAsia="en-US"/>
        </w:rPr>
        <w:t xml:space="preserve">S6: so that means we can just use a football shoes, like a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 xml:space="preserve"> football shoes </w:t>
      </w:r>
    </w:p>
    <w:p w14:paraId="32B83DBA" w14:textId="1AAD6E92" w:rsidR="00D67558" w:rsidRDefault="00A1705C">
      <w:pPr>
        <w:spacing w:before="240" w:after="240" w:line="240" w:lineRule="auto"/>
      </w:pPr>
      <w:r>
        <w:rPr>
          <w:rFonts w:ascii="Arial" w:eastAsia="Arial" w:hAnsi="Arial" w:cs="Arial"/>
          <w:color w:val="000000"/>
          <w:lang w:val="en-US" w:eastAsia="en-US"/>
        </w:rPr>
        <w:t xml:space="preserve">T: if that works for you…but look, you two also added the velcro for the </w:t>
      </w:r>
      <w:proofErr w:type="gramStart"/>
      <w:r>
        <w:rPr>
          <w:rFonts w:ascii="Arial" w:eastAsia="Arial" w:hAnsi="Arial" w:cs="Arial"/>
          <w:color w:val="000000"/>
          <w:lang w:val="en-US" w:eastAsia="en-US"/>
        </w:rPr>
        <w:t>shoe laces</w:t>
      </w:r>
      <w:proofErr w:type="gramEnd"/>
      <w:r>
        <w:rPr>
          <w:rFonts w:ascii="Arial" w:eastAsia="Arial" w:hAnsi="Arial" w:cs="Arial"/>
          <w:color w:val="000000"/>
          <w:lang w:val="en-US" w:eastAsia="en-US"/>
        </w:rPr>
        <w:t xml:space="preserve">, look I like that both of you are pushing the boundary of thinking, and really sticking to the biomimicry concept, and I appreciate that, but guys we need to wrap up form now… </w:t>
      </w:r>
    </w:p>
    <w:p w14:paraId="5E371184" w14:textId="2A563168" w:rsidR="00D67558" w:rsidRDefault="00A1705C">
      <w:pPr>
        <w:spacing w:before="240" w:after="240" w:line="240" w:lineRule="auto"/>
      </w:pPr>
      <w:r>
        <w:rPr>
          <w:rFonts w:ascii="Arial" w:eastAsia="Arial" w:hAnsi="Arial" w:cs="Arial"/>
          <w:color w:val="000000"/>
          <w:lang w:val="en-US" w:eastAsia="en-US"/>
        </w:rPr>
        <w:t xml:space="preserve">T: okay, put your hands up if you were able to present to your peers? Okay put your hands up if you were able to give feedback to your peers? Okay if you have finished giving feedback, please consider the feedback from your peers, and adapt your design based on their feedback, guys if you have time, adapt your design to your peers’ feedback, see if there’s something you want to change. We are about to move on to making the design. </w:t>
      </w:r>
    </w:p>
    <w:p w14:paraId="01A7D085" w14:textId="5F882AF2" w:rsidR="00D67558" w:rsidRDefault="00000000">
      <w:pPr>
        <w:spacing w:before="240" w:after="240" w:line="240" w:lineRule="auto"/>
      </w:pPr>
      <w:r>
        <w:rPr>
          <w:rFonts w:ascii="Arial" w:eastAsia="Arial" w:hAnsi="Arial" w:cs="Arial"/>
          <w:b/>
          <w:bCs/>
          <w:color w:val="000000"/>
          <w:lang w:val="en-US" w:eastAsia="en-US"/>
        </w:rPr>
        <w:t xml:space="preserve">Voice recorder 3 </w:t>
      </w:r>
    </w:p>
    <w:p w14:paraId="1DF73072" w14:textId="77777777" w:rsidR="00D67558" w:rsidRDefault="00000000">
      <w:pPr>
        <w:spacing w:before="240" w:after="240" w:line="240" w:lineRule="auto"/>
      </w:pPr>
      <w:r>
        <w:rPr>
          <w:rFonts w:ascii="Arial" w:eastAsia="Arial" w:hAnsi="Arial" w:cs="Arial"/>
          <w:color w:val="000000"/>
          <w:lang w:val="en-US" w:eastAsia="en-US"/>
        </w:rPr>
        <w:t xml:space="preserve">S8: Okay spiral </w:t>
      </w:r>
      <w:proofErr w:type="gramStart"/>
      <w:r>
        <w:rPr>
          <w:rFonts w:ascii="Arial" w:eastAsia="Arial" w:hAnsi="Arial" w:cs="Arial"/>
          <w:color w:val="000000"/>
          <w:lang w:val="en-US" w:eastAsia="en-US"/>
        </w:rPr>
        <w:t>trees..</w:t>
      </w:r>
      <w:proofErr w:type="gramEnd"/>
      <w:r>
        <w:rPr>
          <w:rFonts w:ascii="Arial" w:eastAsia="Arial" w:hAnsi="Arial" w:cs="Arial"/>
          <w:color w:val="000000"/>
          <w:lang w:val="en-US" w:eastAsia="en-US"/>
        </w:rPr>
        <w:t xml:space="preserve">well it has spirals, and…the function is provide wind resistance and spread the water, distributing water </w:t>
      </w:r>
    </w:p>
    <w:p w14:paraId="2F0A4CC0" w14:textId="77777777" w:rsidR="00D67558" w:rsidRDefault="00000000">
      <w:pPr>
        <w:spacing w:before="240" w:after="240" w:line="240" w:lineRule="auto"/>
      </w:pPr>
      <w:r>
        <w:rPr>
          <w:rFonts w:ascii="Arial" w:eastAsia="Arial" w:hAnsi="Arial" w:cs="Arial"/>
          <w:color w:val="000000"/>
          <w:lang w:val="en-US" w:eastAsia="en-US"/>
        </w:rPr>
        <w:t xml:space="preserve">S9: yea </w:t>
      </w:r>
    </w:p>
    <w:p w14:paraId="392F1DBB" w14:textId="77777777" w:rsidR="00D67558" w:rsidRDefault="00000000">
      <w:pPr>
        <w:spacing w:before="240" w:after="240" w:line="240" w:lineRule="auto"/>
      </w:pPr>
      <w:r>
        <w:rPr>
          <w:rFonts w:ascii="Arial" w:eastAsia="Arial" w:hAnsi="Arial" w:cs="Arial"/>
          <w:color w:val="000000"/>
          <w:lang w:val="en-US" w:eastAsia="en-US"/>
        </w:rPr>
        <w:t>S8: biological strategies…</w:t>
      </w:r>
    </w:p>
    <w:p w14:paraId="5F946510" w14:textId="77777777" w:rsidR="00D67558" w:rsidRDefault="00000000">
      <w:pPr>
        <w:spacing w:before="240" w:after="240" w:line="240" w:lineRule="auto"/>
      </w:pPr>
      <w:r>
        <w:rPr>
          <w:rFonts w:ascii="Arial" w:eastAsia="Arial" w:hAnsi="Arial" w:cs="Arial"/>
          <w:color w:val="000000"/>
          <w:lang w:val="en-US" w:eastAsia="en-US"/>
        </w:rPr>
        <w:t xml:space="preserve">S9: it spirals the wind around and away, and the water also </w:t>
      </w:r>
      <w:proofErr w:type="gramStart"/>
      <w:r>
        <w:rPr>
          <w:rFonts w:ascii="Arial" w:eastAsia="Arial" w:hAnsi="Arial" w:cs="Arial"/>
          <w:color w:val="000000"/>
          <w:lang w:val="en-US" w:eastAsia="en-US"/>
        </w:rPr>
        <w:t>goes</w:t>
      </w:r>
      <w:proofErr w:type="gramEnd"/>
      <w:r>
        <w:rPr>
          <w:rFonts w:ascii="Arial" w:eastAsia="Arial" w:hAnsi="Arial" w:cs="Arial"/>
          <w:color w:val="000000"/>
          <w:lang w:val="en-US" w:eastAsia="en-US"/>
        </w:rPr>
        <w:t xml:space="preserve"> </w:t>
      </w:r>
    </w:p>
    <w:p w14:paraId="5AF5FC0A" w14:textId="77777777" w:rsidR="00D67558" w:rsidRDefault="00000000">
      <w:pPr>
        <w:spacing w:before="240" w:after="240" w:line="240" w:lineRule="auto"/>
      </w:pPr>
      <w:r>
        <w:rPr>
          <w:rFonts w:ascii="Arial" w:eastAsia="Arial" w:hAnsi="Arial" w:cs="Arial"/>
          <w:color w:val="000000"/>
          <w:lang w:val="en-US" w:eastAsia="en-US"/>
        </w:rPr>
        <w:t xml:space="preserve">S8: i think that’s clever because with the branches the water will all gets spiral down, okay what makes this idea special, it collects water and, so for example if it’s raining and you are under the tent, and it’s raining really really hard, at least the water doesn’t just all flow over the edges because of the barriers, and the things that collects water, so water is controlled </w:t>
      </w:r>
    </w:p>
    <w:p w14:paraId="29D2F4AF" w14:textId="77777777" w:rsidR="00D67558" w:rsidRDefault="00000000">
      <w:pPr>
        <w:spacing w:before="240" w:after="240" w:line="240" w:lineRule="auto"/>
      </w:pPr>
      <w:r>
        <w:rPr>
          <w:rFonts w:ascii="Arial" w:eastAsia="Arial" w:hAnsi="Arial" w:cs="Arial"/>
          <w:color w:val="000000"/>
          <w:lang w:val="en-US" w:eastAsia="en-US"/>
        </w:rPr>
        <w:t xml:space="preserve">S9: i actually think it’s something like this we are going to create, they flow down the </w:t>
      </w:r>
      <w:proofErr w:type="gramStart"/>
      <w:r>
        <w:rPr>
          <w:rFonts w:ascii="Arial" w:eastAsia="Arial" w:hAnsi="Arial" w:cs="Arial"/>
          <w:color w:val="000000"/>
          <w:lang w:val="en-US" w:eastAsia="en-US"/>
        </w:rPr>
        <w:t>stream</w:t>
      </w:r>
      <w:proofErr w:type="gramEnd"/>
      <w:r>
        <w:rPr>
          <w:rFonts w:ascii="Arial" w:eastAsia="Arial" w:hAnsi="Arial" w:cs="Arial"/>
          <w:color w:val="000000"/>
          <w:lang w:val="en-US" w:eastAsia="en-US"/>
        </w:rPr>
        <w:t xml:space="preserve"> </w:t>
      </w:r>
    </w:p>
    <w:p w14:paraId="1D01AA61" w14:textId="77777777" w:rsidR="00D67558" w:rsidRDefault="00000000">
      <w:pPr>
        <w:spacing w:before="240" w:after="240" w:line="240" w:lineRule="auto"/>
      </w:pPr>
      <w:r>
        <w:rPr>
          <w:rFonts w:ascii="Arial" w:eastAsia="Arial" w:hAnsi="Arial" w:cs="Arial"/>
          <w:color w:val="000000"/>
          <w:lang w:val="en-US" w:eastAsia="en-US"/>
        </w:rPr>
        <w:t xml:space="preserve">S8: a bit like the </w:t>
      </w:r>
      <w:proofErr w:type="gramStart"/>
      <w:r>
        <w:rPr>
          <w:rFonts w:ascii="Arial" w:eastAsia="Arial" w:hAnsi="Arial" w:cs="Arial"/>
          <w:color w:val="000000"/>
          <w:lang w:val="en-US" w:eastAsia="en-US"/>
        </w:rPr>
        <w:t>drain pipe</w:t>
      </w:r>
      <w:proofErr w:type="gramEnd"/>
      <w:r>
        <w:rPr>
          <w:rFonts w:ascii="Arial" w:eastAsia="Arial" w:hAnsi="Arial" w:cs="Arial"/>
          <w:color w:val="000000"/>
          <w:lang w:val="en-US" w:eastAsia="en-US"/>
        </w:rPr>
        <w:t xml:space="preserve"> i guess?</w:t>
      </w:r>
    </w:p>
    <w:p w14:paraId="63F205AE" w14:textId="77777777" w:rsidR="00D67558" w:rsidRDefault="00000000">
      <w:pPr>
        <w:spacing w:before="240" w:after="240" w:line="240" w:lineRule="auto"/>
      </w:pPr>
      <w:r>
        <w:rPr>
          <w:rFonts w:ascii="Arial" w:eastAsia="Arial" w:hAnsi="Arial" w:cs="Arial"/>
          <w:color w:val="000000"/>
          <w:lang w:val="en-US" w:eastAsia="en-US"/>
        </w:rPr>
        <w:t xml:space="preserve">S9: yea I think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t>
      </w:r>
    </w:p>
    <w:p w14:paraId="56D0D820" w14:textId="77777777" w:rsidR="00D67558" w:rsidRDefault="00000000">
      <w:pPr>
        <w:spacing w:before="240" w:after="240" w:line="240" w:lineRule="auto"/>
      </w:pPr>
      <w:r>
        <w:rPr>
          <w:rFonts w:ascii="Arial" w:eastAsia="Arial" w:hAnsi="Arial" w:cs="Arial"/>
          <w:color w:val="000000"/>
          <w:lang w:val="en-US" w:eastAsia="en-US"/>
        </w:rPr>
        <w:t xml:space="preserve">S8: yea I think it’s clever, and even a </w:t>
      </w:r>
      <w:proofErr w:type="gramStart"/>
      <w:r>
        <w:rPr>
          <w:rFonts w:ascii="Arial" w:eastAsia="Arial" w:hAnsi="Arial" w:cs="Arial"/>
          <w:color w:val="000000"/>
          <w:lang w:val="en-US" w:eastAsia="en-US"/>
        </w:rPr>
        <w:t>drain pipe</w:t>
      </w:r>
      <w:proofErr w:type="gramEnd"/>
      <w:r>
        <w:rPr>
          <w:rFonts w:ascii="Arial" w:eastAsia="Arial" w:hAnsi="Arial" w:cs="Arial"/>
          <w:color w:val="000000"/>
          <w:lang w:val="en-US" w:eastAsia="en-US"/>
        </w:rPr>
        <w:t xml:space="preserve"> will take up way more space than this, and because they are made of metal they will be very heavy and expensive, </w:t>
      </w:r>
    </w:p>
    <w:p w14:paraId="25001D64" w14:textId="77777777" w:rsidR="00D67558" w:rsidRDefault="00000000">
      <w:pPr>
        <w:spacing w:before="240" w:after="240" w:line="240" w:lineRule="auto"/>
      </w:pPr>
      <w:r>
        <w:rPr>
          <w:rFonts w:ascii="Arial" w:eastAsia="Arial" w:hAnsi="Arial" w:cs="Arial"/>
          <w:color w:val="000000"/>
          <w:lang w:val="en-US" w:eastAsia="en-US"/>
        </w:rPr>
        <w:t xml:space="preserve">S9: yea </w:t>
      </w:r>
    </w:p>
    <w:p w14:paraId="10745009" w14:textId="77777777" w:rsidR="00D67558" w:rsidRDefault="00000000">
      <w:pPr>
        <w:spacing w:before="240" w:after="240" w:line="240" w:lineRule="auto"/>
      </w:pPr>
      <w:r>
        <w:rPr>
          <w:rFonts w:ascii="Arial" w:eastAsia="Arial" w:hAnsi="Arial" w:cs="Arial"/>
          <w:color w:val="000000"/>
          <w:lang w:val="en-US" w:eastAsia="en-US"/>
        </w:rPr>
        <w:t>S8: so this is better, we can make this out of plastic, which is bad for the environment, but we can make it out of very strong plastic that will last through a very long time, or lightweight metal, that you can like take it off and crack it down or hold it up or something, so it’s not like a big heavy drain pipe that you carry around</w:t>
      </w:r>
    </w:p>
    <w:p w14:paraId="592F206A" w14:textId="77777777" w:rsidR="00D67558" w:rsidRDefault="00000000">
      <w:pPr>
        <w:spacing w:before="240" w:after="240" w:line="240" w:lineRule="auto"/>
      </w:pPr>
      <w:r>
        <w:rPr>
          <w:rFonts w:ascii="Arial" w:eastAsia="Arial" w:hAnsi="Arial" w:cs="Arial"/>
          <w:color w:val="000000"/>
          <w:lang w:val="en-US" w:eastAsia="en-US"/>
        </w:rPr>
        <w:t>S9: yea that can work, we don’t have to keep it on (and gave some short comment which cannot be heard cleary due to small voice)</w:t>
      </w:r>
    </w:p>
    <w:p w14:paraId="7FFB76B8" w14:textId="77777777" w:rsidR="00D67558" w:rsidRDefault="00000000">
      <w:pPr>
        <w:spacing w:before="240" w:after="240" w:line="240" w:lineRule="auto"/>
      </w:pPr>
      <w:r>
        <w:rPr>
          <w:rFonts w:ascii="Arial" w:eastAsia="Arial" w:hAnsi="Arial" w:cs="Arial"/>
          <w:color w:val="000000"/>
          <w:lang w:val="en-US" w:eastAsia="en-US"/>
        </w:rPr>
        <w:t xml:space="preserve">S8: the design strategy is the water flows down the edges from the top… and it flows to the bucket, my god we were so creative, and now we need to think of a </w:t>
      </w:r>
      <w:proofErr w:type="gramStart"/>
      <w:r>
        <w:rPr>
          <w:rFonts w:ascii="Arial" w:eastAsia="Arial" w:hAnsi="Arial" w:cs="Arial"/>
          <w:color w:val="000000"/>
          <w:lang w:val="en-US" w:eastAsia="en-US"/>
        </w:rPr>
        <w:t>slogan</w:t>
      </w:r>
      <w:proofErr w:type="gramEnd"/>
      <w:r>
        <w:rPr>
          <w:rFonts w:ascii="Arial" w:eastAsia="Arial" w:hAnsi="Arial" w:cs="Arial"/>
          <w:color w:val="000000"/>
          <w:lang w:val="en-US" w:eastAsia="en-US"/>
        </w:rPr>
        <w:t xml:space="preserve"> </w:t>
      </w:r>
    </w:p>
    <w:p w14:paraId="6D06667B" w14:textId="77777777" w:rsidR="00D67558" w:rsidRDefault="00000000">
      <w:pPr>
        <w:spacing w:before="240" w:after="240" w:line="240" w:lineRule="auto"/>
      </w:pPr>
      <w:r>
        <w:rPr>
          <w:rFonts w:ascii="Arial" w:eastAsia="Arial" w:hAnsi="Arial" w:cs="Arial"/>
          <w:color w:val="000000"/>
          <w:lang w:val="en-US" w:eastAsia="en-US"/>
        </w:rPr>
        <w:t xml:space="preserve">S9: I don’t know how to make a </w:t>
      </w:r>
      <w:proofErr w:type="gramStart"/>
      <w:r>
        <w:rPr>
          <w:rFonts w:ascii="Arial" w:eastAsia="Arial" w:hAnsi="Arial" w:cs="Arial"/>
          <w:color w:val="000000"/>
          <w:lang w:val="en-US" w:eastAsia="en-US"/>
        </w:rPr>
        <w:t>slogan</w:t>
      </w:r>
      <w:proofErr w:type="gramEnd"/>
      <w:r>
        <w:rPr>
          <w:rFonts w:ascii="Arial" w:eastAsia="Arial" w:hAnsi="Arial" w:cs="Arial"/>
          <w:color w:val="000000"/>
          <w:lang w:val="en-US" w:eastAsia="en-US"/>
        </w:rPr>
        <w:t xml:space="preserve"> </w:t>
      </w:r>
    </w:p>
    <w:p w14:paraId="29965D45" w14:textId="77777777" w:rsidR="00D67558" w:rsidRDefault="00000000">
      <w:pPr>
        <w:spacing w:before="240" w:after="240" w:line="240" w:lineRule="auto"/>
      </w:pPr>
      <w:r>
        <w:rPr>
          <w:rFonts w:ascii="Arial" w:eastAsia="Arial" w:hAnsi="Arial" w:cs="Arial"/>
          <w:color w:val="000000"/>
          <w:lang w:val="en-US" w:eastAsia="en-US"/>
        </w:rPr>
        <w:lastRenderedPageBreak/>
        <w:t xml:space="preserve">S8: spiral your water away with drytent, it’s a slogan, it will </w:t>
      </w:r>
      <w:proofErr w:type="gramStart"/>
      <w:r>
        <w:rPr>
          <w:rFonts w:ascii="Arial" w:eastAsia="Arial" w:hAnsi="Arial" w:cs="Arial"/>
          <w:color w:val="000000"/>
          <w:lang w:val="en-US" w:eastAsia="en-US"/>
        </w:rPr>
        <w:t>do</w:t>
      </w:r>
      <w:proofErr w:type="gramEnd"/>
      <w:r>
        <w:rPr>
          <w:rFonts w:ascii="Arial" w:eastAsia="Arial" w:hAnsi="Arial" w:cs="Arial"/>
          <w:color w:val="000000"/>
          <w:lang w:val="en-US" w:eastAsia="en-US"/>
        </w:rPr>
        <w:t xml:space="preserve"> </w:t>
      </w:r>
    </w:p>
    <w:p w14:paraId="0884D8CA" w14:textId="77777777" w:rsidR="00D67558" w:rsidRDefault="00000000">
      <w:pPr>
        <w:spacing w:before="240" w:after="240" w:line="240" w:lineRule="auto"/>
      </w:pPr>
      <w:r>
        <w:rPr>
          <w:rFonts w:ascii="Arial" w:eastAsia="Arial" w:hAnsi="Arial" w:cs="Arial"/>
          <w:color w:val="000000"/>
          <w:lang w:val="en-US" w:eastAsia="en-US"/>
        </w:rPr>
        <w:t xml:space="preserve">S10: it’s actually pretty </w:t>
      </w:r>
      <w:proofErr w:type="gramStart"/>
      <w:r>
        <w:rPr>
          <w:rFonts w:ascii="Arial" w:eastAsia="Arial" w:hAnsi="Arial" w:cs="Arial"/>
          <w:color w:val="000000"/>
          <w:lang w:val="en-US" w:eastAsia="en-US"/>
        </w:rPr>
        <w:t>good</w:t>
      </w:r>
      <w:proofErr w:type="gramEnd"/>
      <w:r>
        <w:rPr>
          <w:rFonts w:ascii="Arial" w:eastAsia="Arial" w:hAnsi="Arial" w:cs="Arial"/>
          <w:color w:val="000000"/>
          <w:lang w:val="en-US" w:eastAsia="en-US"/>
        </w:rPr>
        <w:t xml:space="preserve"> </w:t>
      </w:r>
    </w:p>
    <w:p w14:paraId="6B7D841D" w14:textId="77777777" w:rsidR="00D67558" w:rsidRDefault="00000000">
      <w:pPr>
        <w:spacing w:before="240" w:after="240" w:line="240" w:lineRule="auto"/>
      </w:pPr>
      <w:r>
        <w:rPr>
          <w:rFonts w:ascii="Arial" w:eastAsia="Arial" w:hAnsi="Arial" w:cs="Arial"/>
          <w:color w:val="000000"/>
          <w:lang w:val="en-US" w:eastAsia="en-US"/>
        </w:rPr>
        <w:t>S10: okay function</w:t>
      </w:r>
      <w:proofErr w:type="gramStart"/>
      <w:r>
        <w:rPr>
          <w:rFonts w:ascii="Arial" w:eastAsia="Arial" w:hAnsi="Arial" w:cs="Arial"/>
          <w:color w:val="000000"/>
          <w:lang w:val="en-US" w:eastAsia="en-US"/>
        </w:rPr>
        <w:t>…(</w:t>
      </w:r>
      <w:proofErr w:type="gramEnd"/>
      <w:r>
        <w:rPr>
          <w:rFonts w:ascii="Arial" w:eastAsia="Arial" w:hAnsi="Arial" w:cs="Arial"/>
          <w:color w:val="000000"/>
          <w:lang w:val="en-US" w:eastAsia="en-US"/>
        </w:rPr>
        <w:t>to their design) to make homesick kid feel some kind of company so they don’t have to pay the 5000 therapy</w:t>
      </w:r>
    </w:p>
    <w:p w14:paraId="4942385B" w14:textId="77777777" w:rsidR="00D67558" w:rsidRDefault="00000000">
      <w:pPr>
        <w:spacing w:before="240" w:after="240" w:line="240" w:lineRule="auto"/>
      </w:pPr>
      <w:r>
        <w:rPr>
          <w:rFonts w:ascii="Arial" w:eastAsia="Arial" w:hAnsi="Arial" w:cs="Arial"/>
          <w:color w:val="000000"/>
          <w:lang w:val="en-US" w:eastAsia="en-US"/>
        </w:rPr>
        <w:t xml:space="preserve">S10: homesick to home, that can be a </w:t>
      </w:r>
      <w:proofErr w:type="gramStart"/>
      <w:r>
        <w:rPr>
          <w:rFonts w:ascii="Arial" w:eastAsia="Arial" w:hAnsi="Arial" w:cs="Arial"/>
          <w:color w:val="000000"/>
          <w:lang w:val="en-US" w:eastAsia="en-US"/>
        </w:rPr>
        <w:t>slogan</w:t>
      </w:r>
      <w:proofErr w:type="gramEnd"/>
      <w:r>
        <w:rPr>
          <w:rFonts w:ascii="Arial" w:eastAsia="Arial" w:hAnsi="Arial" w:cs="Arial"/>
          <w:color w:val="000000"/>
          <w:lang w:val="en-US" w:eastAsia="en-US"/>
        </w:rPr>
        <w:t xml:space="preserve"> </w:t>
      </w:r>
    </w:p>
    <w:p w14:paraId="0C78E396" w14:textId="2DB7E614" w:rsidR="00D67558" w:rsidRDefault="00A1705C">
      <w:pPr>
        <w:spacing w:before="240" w:after="240" w:line="240" w:lineRule="auto"/>
      </w:pPr>
      <w:r>
        <w:rPr>
          <w:rFonts w:ascii="Arial" w:eastAsia="Arial" w:hAnsi="Arial" w:cs="Arial"/>
          <w:color w:val="000000"/>
          <w:lang w:val="en-US" w:eastAsia="en-US"/>
        </w:rPr>
        <w:t xml:space="preserve">T: ladies, how is it going </w:t>
      </w:r>
    </w:p>
    <w:p w14:paraId="14BFB3E2" w14:textId="77777777" w:rsidR="00D67558" w:rsidRDefault="00000000">
      <w:pPr>
        <w:spacing w:before="240" w:after="240" w:line="240" w:lineRule="auto"/>
      </w:pPr>
      <w:r>
        <w:rPr>
          <w:rFonts w:ascii="Arial" w:eastAsia="Arial" w:hAnsi="Arial" w:cs="Arial"/>
          <w:color w:val="000000"/>
          <w:lang w:val="en-US" w:eastAsia="en-US"/>
        </w:rPr>
        <w:t xml:space="preserve">S11: very good, because we are having smart </w:t>
      </w:r>
      <w:proofErr w:type="gramStart"/>
      <w:r>
        <w:rPr>
          <w:rFonts w:ascii="Arial" w:eastAsia="Arial" w:hAnsi="Arial" w:cs="Arial"/>
          <w:color w:val="000000"/>
          <w:lang w:val="en-US" w:eastAsia="en-US"/>
        </w:rPr>
        <w:t>ideas</w:t>
      </w:r>
      <w:proofErr w:type="gramEnd"/>
      <w:r>
        <w:rPr>
          <w:rFonts w:ascii="Arial" w:eastAsia="Arial" w:hAnsi="Arial" w:cs="Arial"/>
          <w:color w:val="000000"/>
          <w:lang w:val="en-US" w:eastAsia="en-US"/>
        </w:rPr>
        <w:t xml:space="preserve"> </w:t>
      </w:r>
    </w:p>
    <w:p w14:paraId="19649608" w14:textId="77777777" w:rsidR="00D67558" w:rsidRDefault="00000000">
      <w:pPr>
        <w:spacing w:before="240" w:after="240" w:line="240" w:lineRule="auto"/>
      </w:pPr>
      <w:r>
        <w:rPr>
          <w:rFonts w:ascii="Arial" w:eastAsia="Arial" w:hAnsi="Arial" w:cs="Arial"/>
          <w:color w:val="000000"/>
          <w:lang w:val="en-US" w:eastAsia="en-US"/>
        </w:rPr>
        <w:t xml:space="preserve">S10: we have these leaves and the teddy </w:t>
      </w:r>
      <w:proofErr w:type="gramStart"/>
      <w:r>
        <w:rPr>
          <w:rFonts w:ascii="Arial" w:eastAsia="Arial" w:hAnsi="Arial" w:cs="Arial"/>
          <w:color w:val="000000"/>
          <w:lang w:val="en-US" w:eastAsia="en-US"/>
        </w:rPr>
        <w:t>bear</w:t>
      </w:r>
      <w:proofErr w:type="gramEnd"/>
    </w:p>
    <w:p w14:paraId="42DC7BD6" w14:textId="0C9C5B1B" w:rsidR="00D67558" w:rsidRDefault="00A1705C">
      <w:pPr>
        <w:spacing w:before="240" w:after="240" w:line="240" w:lineRule="auto"/>
      </w:pPr>
      <w:r>
        <w:rPr>
          <w:rFonts w:ascii="Arial" w:eastAsia="Arial" w:hAnsi="Arial" w:cs="Arial"/>
          <w:color w:val="000000"/>
          <w:lang w:val="en-US" w:eastAsia="en-US"/>
        </w:rPr>
        <w:t>T: You are coming back to the teddy bear, you know what, I love it, you should come back to your first idea, yea</w:t>
      </w:r>
    </w:p>
    <w:p w14:paraId="1F878CCC" w14:textId="77777777" w:rsidR="00D67558" w:rsidRDefault="00000000">
      <w:pPr>
        <w:spacing w:before="240" w:after="240" w:line="240" w:lineRule="auto"/>
      </w:pPr>
      <w:r>
        <w:rPr>
          <w:rFonts w:ascii="Arial" w:eastAsia="Arial" w:hAnsi="Arial" w:cs="Arial"/>
          <w:color w:val="000000"/>
          <w:lang w:val="en-US" w:eastAsia="en-US"/>
        </w:rPr>
        <w:t xml:space="preserve">S10: and we mixed these other ideas together because it has a dog’s shape, and it has the silver carpet leaves, and it’s kind of like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 xml:space="preserve">, you can mix it together </w:t>
      </w:r>
    </w:p>
    <w:p w14:paraId="2E312F99" w14:textId="2A1A50ED" w:rsidR="00D67558" w:rsidRDefault="00A1705C">
      <w:pPr>
        <w:spacing w:before="240" w:after="240" w:line="240"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it’s like a special type of fabric </w:t>
      </w:r>
    </w:p>
    <w:p w14:paraId="2FFBD0FB" w14:textId="77777777" w:rsidR="00D67558" w:rsidRDefault="00000000">
      <w:pPr>
        <w:spacing w:before="240" w:after="240" w:line="240" w:lineRule="auto"/>
      </w:pPr>
      <w:r>
        <w:rPr>
          <w:rFonts w:ascii="Arial" w:eastAsia="Arial" w:hAnsi="Arial" w:cs="Arial"/>
          <w:color w:val="000000"/>
          <w:lang w:val="en-US" w:eastAsia="en-US"/>
        </w:rPr>
        <w:t>S10: yes</w:t>
      </w:r>
    </w:p>
    <w:p w14:paraId="6A8D0333" w14:textId="50C8B5B8" w:rsidR="00D67558" w:rsidRDefault="00A1705C">
      <w:pPr>
        <w:spacing w:before="240" w:after="240" w:line="240" w:lineRule="auto"/>
      </w:pPr>
      <w:r>
        <w:rPr>
          <w:rFonts w:ascii="Arial" w:eastAsia="Arial" w:hAnsi="Arial" w:cs="Arial"/>
          <w:color w:val="000000"/>
          <w:lang w:val="en-US" w:eastAsia="en-US"/>
        </w:rPr>
        <w:t xml:space="preserve">T: ladies, </w:t>
      </w:r>
      <w:proofErr w:type="spellStart"/>
      <w:r>
        <w:rPr>
          <w:rFonts w:ascii="Arial" w:eastAsia="Arial" w:hAnsi="Arial" w:cs="Arial"/>
          <w:color w:val="000000"/>
          <w:lang w:val="en-US" w:eastAsia="en-US"/>
        </w:rPr>
        <w:t>im</w:t>
      </w:r>
      <w:proofErr w:type="spellEnd"/>
      <w:r>
        <w:rPr>
          <w:rFonts w:ascii="Arial" w:eastAsia="Arial" w:hAnsi="Arial" w:cs="Arial"/>
          <w:color w:val="000000"/>
          <w:lang w:val="en-US" w:eastAsia="en-US"/>
        </w:rPr>
        <w:t xml:space="preserve"> proud of you, well done, and you?</w:t>
      </w:r>
    </w:p>
    <w:p w14:paraId="3EC0A973" w14:textId="77777777" w:rsidR="00D67558" w:rsidRDefault="00000000">
      <w:pPr>
        <w:spacing w:before="240" w:after="240" w:line="240" w:lineRule="auto"/>
      </w:pPr>
      <w:r>
        <w:rPr>
          <w:rFonts w:ascii="Arial" w:eastAsia="Arial" w:hAnsi="Arial" w:cs="Arial"/>
          <w:color w:val="000000"/>
          <w:lang w:val="en-US" w:eastAsia="en-US"/>
        </w:rPr>
        <w:t xml:space="preserve">S8: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we ended up choosing our drytent </w:t>
      </w:r>
    </w:p>
    <w:p w14:paraId="0031662A" w14:textId="1F743FFB" w:rsidR="00D67558" w:rsidRDefault="00A1705C">
      <w:pPr>
        <w:spacing w:before="240" w:after="240" w:line="240" w:lineRule="auto"/>
      </w:pPr>
      <w:r>
        <w:rPr>
          <w:rFonts w:ascii="Arial" w:eastAsia="Arial" w:hAnsi="Arial" w:cs="Arial"/>
          <w:color w:val="000000"/>
          <w:lang w:val="en-US" w:eastAsia="en-US"/>
        </w:rPr>
        <w:t xml:space="preserve">T: </w:t>
      </w:r>
      <w:proofErr w:type="spellStart"/>
      <w:r>
        <w:rPr>
          <w:rFonts w:ascii="Arial" w:eastAsia="Arial" w:hAnsi="Arial" w:cs="Arial"/>
          <w:color w:val="000000"/>
          <w:lang w:val="en-US" w:eastAsia="en-US"/>
        </w:rPr>
        <w:t>i</w:t>
      </w:r>
      <w:proofErr w:type="spellEnd"/>
      <w:r>
        <w:rPr>
          <w:rFonts w:ascii="Arial" w:eastAsia="Arial" w:hAnsi="Arial" w:cs="Arial"/>
          <w:color w:val="000000"/>
          <w:lang w:val="en-US" w:eastAsia="en-US"/>
        </w:rPr>
        <w:t xml:space="preserve"> love your </w:t>
      </w:r>
      <w:proofErr w:type="spellStart"/>
      <w:r>
        <w:rPr>
          <w:rFonts w:ascii="Arial" w:eastAsia="Arial" w:hAnsi="Arial" w:cs="Arial"/>
          <w:color w:val="000000"/>
          <w:lang w:val="en-US" w:eastAsia="en-US"/>
        </w:rPr>
        <w:t>drytent</w:t>
      </w:r>
      <w:proofErr w:type="spellEnd"/>
      <w:r>
        <w:rPr>
          <w:rFonts w:ascii="Arial" w:eastAsia="Arial" w:hAnsi="Arial" w:cs="Arial"/>
          <w:color w:val="000000"/>
          <w:lang w:val="en-US" w:eastAsia="en-US"/>
        </w:rPr>
        <w:t xml:space="preserve"> </w:t>
      </w:r>
    </w:p>
    <w:p w14:paraId="02291461" w14:textId="77777777" w:rsidR="00D67558" w:rsidRDefault="00000000">
      <w:pPr>
        <w:spacing w:before="240" w:after="240" w:line="240" w:lineRule="auto"/>
      </w:pPr>
      <w:r>
        <w:rPr>
          <w:rFonts w:ascii="Arial" w:eastAsia="Arial" w:hAnsi="Arial" w:cs="Arial"/>
          <w:color w:val="000000"/>
          <w:lang w:val="en-US" w:eastAsia="en-US"/>
        </w:rPr>
        <w:t>S8: our slogan is spiral your water away, and so now we are drawing the sketch of it, so how it works is like it’s a tent, basically when you are camping, where you eat, but on top, there’s like a barrier area that collects all the water that gets on the tent, and by four holes at the edges, the water is led to the spirals, that gets the water down, and we attached the bucket to the pole so you can collect water for washing, and it’s different from having normal drain pipes, because drain pipes are expensive and heavy and are unpractical to carry around, and these are durable plastic so you can keep them on or fold together so that you can bring it around with you</w:t>
      </w:r>
    </w:p>
    <w:p w14:paraId="7CFF8CC7" w14:textId="7CA22EB5" w:rsidR="00D67558" w:rsidRDefault="00A1705C">
      <w:pPr>
        <w:spacing w:before="240" w:after="240" w:line="240" w:lineRule="auto"/>
      </w:pPr>
      <w:r>
        <w:rPr>
          <w:rFonts w:ascii="Arial" w:eastAsia="Arial" w:hAnsi="Arial" w:cs="Arial"/>
          <w:color w:val="000000"/>
          <w:lang w:val="en-US" w:eastAsia="en-US"/>
        </w:rPr>
        <w:t xml:space="preserve">T: you know how we have these games that we play, that we have these spirals thingy that can go down the stairs, I don’t even know how it’s called, but it </w:t>
      </w:r>
      <w:proofErr w:type="gramStart"/>
      <w:r>
        <w:rPr>
          <w:rFonts w:ascii="Arial" w:eastAsia="Arial" w:hAnsi="Arial" w:cs="Arial"/>
          <w:color w:val="000000"/>
          <w:lang w:val="en-US" w:eastAsia="en-US"/>
        </w:rPr>
        <w:t>imagine</w:t>
      </w:r>
      <w:proofErr w:type="gramEnd"/>
      <w:r>
        <w:rPr>
          <w:rFonts w:ascii="Arial" w:eastAsia="Arial" w:hAnsi="Arial" w:cs="Arial"/>
          <w:color w:val="000000"/>
          <w:lang w:val="en-US" w:eastAsia="en-US"/>
        </w:rPr>
        <w:t xml:space="preserve"> having it to be something as flexible and as compact as that.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when you are packing it, but yea, and yea also make sure that it has a nice strong structure, but yea, collecting water I love this feature, but you also need something to actually hold the tent </w:t>
      </w:r>
    </w:p>
    <w:p w14:paraId="72C897B4" w14:textId="77777777" w:rsidR="00D67558" w:rsidRDefault="00000000">
      <w:pPr>
        <w:spacing w:before="240" w:after="240" w:line="240" w:lineRule="auto"/>
      </w:pPr>
      <w:r>
        <w:rPr>
          <w:rFonts w:ascii="Arial" w:eastAsia="Arial" w:hAnsi="Arial" w:cs="Arial"/>
          <w:color w:val="000000"/>
          <w:lang w:val="en-US" w:eastAsia="en-US"/>
        </w:rPr>
        <w:t xml:space="preserve">S8: well yea there’s like poles, and you know how like those things that you push into the ground, so we have those, and these go around the poles, and you can take them apart, you can take them away. And another benefit of this thing is that if you just have a normal tent, yes it will shelter you from the tent, but if there’s a lot of rain, it will just go down the sides and flow everywhere, and you wouldn’t want that because then everything gets wet and that’s not nice, and in this case, because there is, box on top, like you can say it that way, the water is collected and there are only four holes, which leads to the spirals, so no water can flow off the edges and it won’t flow everywhere, so that’s another function </w:t>
      </w:r>
    </w:p>
    <w:p w14:paraId="1470C41D" w14:textId="546363EE" w:rsidR="00D67558" w:rsidRDefault="00A1705C">
      <w:pPr>
        <w:spacing w:before="240" w:after="240" w:line="240" w:lineRule="auto"/>
      </w:pPr>
      <w:r>
        <w:rPr>
          <w:rFonts w:ascii="Arial" w:eastAsia="Arial" w:hAnsi="Arial" w:cs="Arial"/>
          <w:color w:val="000000"/>
          <w:lang w:val="en-US" w:eastAsia="en-US"/>
        </w:rPr>
        <w:t xml:space="preserve">T: well done, I love it, ladies well done </w:t>
      </w:r>
    </w:p>
    <w:p w14:paraId="4520396B" w14:textId="77777777" w:rsidR="00D67558" w:rsidRDefault="00000000">
      <w:pPr>
        <w:spacing w:before="240" w:after="240" w:line="240" w:lineRule="auto"/>
      </w:pPr>
      <w:r>
        <w:rPr>
          <w:rFonts w:ascii="Arial" w:eastAsia="Arial" w:hAnsi="Arial" w:cs="Arial"/>
          <w:color w:val="000000"/>
          <w:lang w:val="en-US" w:eastAsia="en-US"/>
        </w:rPr>
        <w:lastRenderedPageBreak/>
        <w:t xml:space="preserve">… </w:t>
      </w:r>
    </w:p>
    <w:p w14:paraId="00479026" w14:textId="77777777" w:rsidR="00D67558" w:rsidRDefault="00000000">
      <w:pPr>
        <w:spacing w:before="240" w:after="240" w:line="240" w:lineRule="auto"/>
      </w:pPr>
      <w:r>
        <w:rPr>
          <w:rFonts w:ascii="Arial" w:eastAsia="Arial" w:hAnsi="Arial" w:cs="Arial"/>
          <w:color w:val="000000"/>
          <w:lang w:val="en-US" w:eastAsia="en-US"/>
        </w:rPr>
        <w:t xml:space="preserve">S10: what makes this idea stand out from others…well it’s </w:t>
      </w:r>
      <w:proofErr w:type="gramStart"/>
      <w:r>
        <w:rPr>
          <w:rFonts w:ascii="Arial" w:eastAsia="Arial" w:hAnsi="Arial" w:cs="Arial"/>
          <w:color w:val="000000"/>
          <w:lang w:val="en-US" w:eastAsia="en-US"/>
        </w:rPr>
        <w:t>smart</w:t>
      </w:r>
      <w:proofErr w:type="gramEnd"/>
    </w:p>
    <w:p w14:paraId="54719FDA" w14:textId="77777777" w:rsidR="00D67558" w:rsidRDefault="00000000">
      <w:pPr>
        <w:spacing w:before="240" w:after="240" w:line="240" w:lineRule="auto"/>
      </w:pPr>
      <w:r>
        <w:rPr>
          <w:rFonts w:ascii="Arial" w:eastAsia="Arial" w:hAnsi="Arial" w:cs="Arial"/>
          <w:color w:val="000000"/>
          <w:lang w:val="en-US" w:eastAsia="en-US"/>
        </w:rPr>
        <w:t xml:space="preserve">S11: year it’s like the future, we mixed animals and plants, we didn’t just use the plant, omg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we are getting big brains (both of them excited and proud expressions)</w:t>
      </w:r>
    </w:p>
    <w:p w14:paraId="260E41D2" w14:textId="77777777" w:rsidR="00D67558" w:rsidRDefault="00000000">
      <w:pPr>
        <w:spacing w:before="240" w:after="240" w:line="240" w:lineRule="auto"/>
      </w:pPr>
      <w:r>
        <w:rPr>
          <w:rFonts w:ascii="Arial" w:eastAsia="Arial" w:hAnsi="Arial" w:cs="Arial"/>
          <w:color w:val="000000"/>
          <w:lang w:val="en-US" w:eastAsia="en-US"/>
        </w:rPr>
        <w:t>S11: we used both plant and animal to create an item that provides therapy and is useful for the surroundings…</w:t>
      </w:r>
    </w:p>
    <w:p w14:paraId="0BFFCC11" w14:textId="77777777" w:rsidR="00D67558" w:rsidRDefault="00000000">
      <w:pPr>
        <w:spacing w:before="240" w:after="240" w:line="240" w:lineRule="auto"/>
      </w:pPr>
      <w:r>
        <w:rPr>
          <w:rFonts w:ascii="Arial" w:eastAsia="Arial" w:hAnsi="Arial" w:cs="Arial"/>
          <w:color w:val="000000"/>
          <w:lang w:val="en-US" w:eastAsia="en-US"/>
        </w:rPr>
        <w:t xml:space="preserve">… </w:t>
      </w:r>
    </w:p>
    <w:p w14:paraId="6F44532F" w14:textId="77777777" w:rsidR="00D67558" w:rsidRDefault="00000000">
      <w:pPr>
        <w:spacing w:before="240" w:after="240" w:line="240" w:lineRule="auto"/>
      </w:pPr>
      <w:r>
        <w:rPr>
          <w:rFonts w:ascii="Arial" w:eastAsia="Arial" w:hAnsi="Arial" w:cs="Arial"/>
          <w:color w:val="000000"/>
          <w:lang w:val="en-US" w:eastAsia="en-US"/>
        </w:rPr>
        <w:t xml:space="preserve">S8: now we are gonna make the edges, but im not sure how we are going to make </w:t>
      </w:r>
      <w:proofErr w:type="gramStart"/>
      <w:r>
        <w:rPr>
          <w:rFonts w:ascii="Arial" w:eastAsia="Arial" w:hAnsi="Arial" w:cs="Arial"/>
          <w:color w:val="000000"/>
          <w:lang w:val="en-US" w:eastAsia="en-US"/>
        </w:rPr>
        <w:t>it</w:t>
      </w:r>
      <w:proofErr w:type="gramEnd"/>
    </w:p>
    <w:p w14:paraId="2B3815F5" w14:textId="77777777" w:rsidR="00D67558" w:rsidRDefault="00000000">
      <w:pPr>
        <w:spacing w:before="240" w:after="240" w:line="240" w:lineRule="auto"/>
      </w:pPr>
      <w:r>
        <w:rPr>
          <w:rFonts w:ascii="Arial" w:eastAsia="Arial" w:hAnsi="Arial" w:cs="Arial"/>
          <w:color w:val="000000"/>
          <w:lang w:val="en-US" w:eastAsia="en-US"/>
        </w:rPr>
        <w:t>…</w:t>
      </w:r>
    </w:p>
    <w:p w14:paraId="21AF106D" w14:textId="77777777" w:rsidR="00D67558" w:rsidRDefault="00000000">
      <w:pPr>
        <w:spacing w:before="240" w:after="240" w:line="240" w:lineRule="auto"/>
      </w:pPr>
      <w:r>
        <w:rPr>
          <w:rFonts w:ascii="Arial" w:eastAsia="Arial" w:hAnsi="Arial" w:cs="Arial"/>
          <w:color w:val="000000"/>
          <w:lang w:val="en-US" w:eastAsia="en-US"/>
        </w:rPr>
        <w:t xml:space="preserve">S11: design strategy… what’s our design </w:t>
      </w:r>
      <w:proofErr w:type="gramStart"/>
      <w:r>
        <w:rPr>
          <w:rFonts w:ascii="Arial" w:eastAsia="Arial" w:hAnsi="Arial" w:cs="Arial"/>
          <w:color w:val="000000"/>
          <w:lang w:val="en-US" w:eastAsia="en-US"/>
        </w:rPr>
        <w:t>strategy</w:t>
      </w:r>
      <w:proofErr w:type="gramEnd"/>
    </w:p>
    <w:p w14:paraId="5415F6D2" w14:textId="5FCDA078" w:rsidR="00D67558" w:rsidRDefault="00000000">
      <w:pPr>
        <w:spacing w:before="240" w:after="240" w:line="240" w:lineRule="auto"/>
      </w:pPr>
      <w:r>
        <w:rPr>
          <w:rFonts w:ascii="Arial" w:eastAsia="Arial" w:hAnsi="Arial" w:cs="Arial"/>
          <w:color w:val="000000"/>
          <w:lang w:val="en-US" w:eastAsia="en-US"/>
        </w:rPr>
        <w:t xml:space="preserve">S10: we need your </w:t>
      </w:r>
      <w:proofErr w:type="gramStart"/>
      <w:r>
        <w:rPr>
          <w:rFonts w:ascii="Arial" w:eastAsia="Arial" w:hAnsi="Arial" w:cs="Arial"/>
          <w:color w:val="000000"/>
          <w:lang w:val="en-US" w:eastAsia="en-US"/>
        </w:rPr>
        <w:t>wisdom</w:t>
      </w:r>
      <w:proofErr w:type="gramEnd"/>
      <w:r>
        <w:rPr>
          <w:rFonts w:ascii="Arial" w:eastAsia="Arial" w:hAnsi="Arial" w:cs="Arial"/>
          <w:color w:val="000000"/>
          <w:lang w:val="en-US" w:eastAsia="en-US"/>
        </w:rPr>
        <w:t xml:space="preserve"> </w:t>
      </w:r>
    </w:p>
    <w:p w14:paraId="69AAAC3B" w14:textId="77777777" w:rsidR="00D67558" w:rsidRDefault="00000000">
      <w:pPr>
        <w:spacing w:before="240" w:after="240" w:line="240" w:lineRule="auto"/>
      </w:pPr>
      <w:r>
        <w:rPr>
          <w:rFonts w:ascii="Arial" w:eastAsia="Arial" w:hAnsi="Arial" w:cs="Arial"/>
          <w:color w:val="000000"/>
          <w:lang w:val="en-US" w:eastAsia="en-US"/>
        </w:rPr>
        <w:t xml:space="preserve">S8: what do you need to do… the design strategy, so for us the dry tent, the water is collected on </w:t>
      </w:r>
      <w:proofErr w:type="gramStart"/>
      <w:r>
        <w:rPr>
          <w:rFonts w:ascii="Arial" w:eastAsia="Arial" w:hAnsi="Arial" w:cs="Arial"/>
          <w:color w:val="000000"/>
          <w:lang w:val="en-US" w:eastAsia="en-US"/>
        </w:rPr>
        <w:t>top</w:t>
      </w:r>
      <w:proofErr w:type="gramEnd"/>
      <w:r>
        <w:rPr>
          <w:rFonts w:ascii="Arial" w:eastAsia="Arial" w:hAnsi="Arial" w:cs="Arial"/>
          <w:color w:val="000000"/>
          <w:lang w:val="en-US" w:eastAsia="en-US"/>
        </w:rPr>
        <w:t xml:space="preserve"> and it flows into the bucket, so basically how it works </w:t>
      </w:r>
    </w:p>
    <w:p w14:paraId="539E3A62" w14:textId="77777777" w:rsidR="00D67558" w:rsidRDefault="00000000">
      <w:pPr>
        <w:spacing w:before="240" w:after="240" w:line="240" w:lineRule="auto"/>
      </w:pPr>
      <w:r>
        <w:rPr>
          <w:rFonts w:ascii="Arial" w:eastAsia="Arial" w:hAnsi="Arial" w:cs="Arial"/>
          <w:color w:val="000000"/>
          <w:lang w:val="en-US" w:eastAsia="en-US"/>
        </w:rPr>
        <w:t xml:space="preserve">S10: ohhh, so the aquadog get wet, it </w:t>
      </w:r>
      <w:proofErr w:type="gramStart"/>
      <w:r>
        <w:rPr>
          <w:rFonts w:ascii="Arial" w:eastAsia="Arial" w:hAnsi="Arial" w:cs="Arial"/>
          <w:color w:val="000000"/>
          <w:lang w:val="en-US" w:eastAsia="en-US"/>
        </w:rPr>
        <w:t>soak</w:t>
      </w:r>
      <w:proofErr w:type="gramEnd"/>
      <w:r>
        <w:rPr>
          <w:rFonts w:ascii="Arial" w:eastAsia="Arial" w:hAnsi="Arial" w:cs="Arial"/>
          <w:color w:val="000000"/>
          <w:lang w:val="en-US" w:eastAsia="en-US"/>
        </w:rPr>
        <w:t xml:space="preserve"> the water, and we shake it, and then the water goes </w:t>
      </w:r>
    </w:p>
    <w:p w14:paraId="7832B177" w14:textId="77777777" w:rsidR="00D67558" w:rsidRDefault="00000000">
      <w:pPr>
        <w:spacing w:before="240" w:after="240" w:line="240" w:lineRule="auto"/>
      </w:pPr>
      <w:r>
        <w:rPr>
          <w:rFonts w:ascii="Arial" w:eastAsia="Arial" w:hAnsi="Arial" w:cs="Arial"/>
          <w:color w:val="000000"/>
          <w:lang w:val="en-US" w:eastAsia="en-US"/>
        </w:rPr>
        <w:t xml:space="preserve">S8: but where does the water </w:t>
      </w:r>
      <w:proofErr w:type="gramStart"/>
      <w:r>
        <w:rPr>
          <w:rFonts w:ascii="Arial" w:eastAsia="Arial" w:hAnsi="Arial" w:cs="Arial"/>
          <w:color w:val="000000"/>
          <w:lang w:val="en-US" w:eastAsia="en-US"/>
        </w:rPr>
        <w:t>goes</w:t>
      </w:r>
      <w:proofErr w:type="gramEnd"/>
      <w:r>
        <w:rPr>
          <w:rFonts w:ascii="Arial" w:eastAsia="Arial" w:hAnsi="Arial" w:cs="Arial"/>
          <w:color w:val="000000"/>
          <w:lang w:val="en-US" w:eastAsia="en-US"/>
        </w:rPr>
        <w:t xml:space="preserve"> </w:t>
      </w:r>
    </w:p>
    <w:p w14:paraId="4BCF29B3" w14:textId="77777777" w:rsidR="00D67558" w:rsidRDefault="00000000">
      <w:pPr>
        <w:spacing w:before="240" w:after="240" w:line="240" w:lineRule="auto"/>
      </w:pPr>
      <w:r>
        <w:rPr>
          <w:rFonts w:ascii="Arial" w:eastAsia="Arial" w:hAnsi="Arial" w:cs="Arial"/>
          <w:color w:val="000000"/>
          <w:lang w:val="en-US" w:eastAsia="en-US"/>
        </w:rPr>
        <w:t xml:space="preserve">S10: to the ground </w:t>
      </w:r>
    </w:p>
    <w:p w14:paraId="657FA173" w14:textId="77777777" w:rsidR="00D67558" w:rsidRDefault="00000000">
      <w:pPr>
        <w:spacing w:before="240" w:after="240" w:line="240" w:lineRule="auto"/>
      </w:pPr>
      <w:r>
        <w:rPr>
          <w:rFonts w:ascii="Arial" w:eastAsia="Arial" w:hAnsi="Arial" w:cs="Arial"/>
          <w:color w:val="000000"/>
          <w:lang w:val="en-US" w:eastAsia="en-US"/>
        </w:rPr>
        <w:t xml:space="preserve">S8: imagine </w:t>
      </w:r>
      <w:proofErr w:type="gramStart"/>
      <w:r>
        <w:rPr>
          <w:rFonts w:ascii="Arial" w:eastAsia="Arial" w:hAnsi="Arial" w:cs="Arial"/>
          <w:color w:val="000000"/>
          <w:lang w:val="en-US" w:eastAsia="en-US"/>
        </w:rPr>
        <w:t>your</w:t>
      </w:r>
      <w:proofErr w:type="gramEnd"/>
      <w:r>
        <w:rPr>
          <w:rFonts w:ascii="Arial" w:eastAsia="Arial" w:hAnsi="Arial" w:cs="Arial"/>
          <w:color w:val="000000"/>
          <w:lang w:val="en-US" w:eastAsia="en-US"/>
        </w:rPr>
        <w:t xml:space="preserve"> at home and the water just go to the ground and the carpet and your mom gets mad…laugh </w:t>
      </w:r>
    </w:p>
    <w:p w14:paraId="6C61A86B" w14:textId="77777777" w:rsidR="00D67558" w:rsidRDefault="00000000">
      <w:pPr>
        <w:spacing w:before="240" w:after="240" w:line="240" w:lineRule="auto"/>
      </w:pPr>
      <w:r>
        <w:rPr>
          <w:rFonts w:ascii="Arial" w:eastAsia="Arial" w:hAnsi="Arial" w:cs="Arial"/>
          <w:color w:val="000000"/>
          <w:lang w:val="en-US" w:eastAsia="en-US"/>
        </w:rPr>
        <w:t xml:space="preserve">S10: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it will not be at home</w:t>
      </w:r>
    </w:p>
    <w:p w14:paraId="7987036F" w14:textId="77777777" w:rsidR="00D67558" w:rsidRDefault="00000000">
      <w:pPr>
        <w:spacing w:before="240" w:after="240" w:line="240" w:lineRule="auto"/>
      </w:pPr>
      <w:r>
        <w:rPr>
          <w:rFonts w:ascii="Arial" w:eastAsia="Arial" w:hAnsi="Arial" w:cs="Arial"/>
          <w:color w:val="000000"/>
          <w:lang w:val="en-US" w:eastAsia="en-US"/>
        </w:rPr>
        <w:t xml:space="preserve">… </w:t>
      </w:r>
    </w:p>
    <w:p w14:paraId="4B9BAF30" w14:textId="77777777" w:rsidR="00D67558" w:rsidRDefault="00000000">
      <w:pPr>
        <w:spacing w:before="240" w:after="240" w:line="240" w:lineRule="auto"/>
      </w:pPr>
      <w:r>
        <w:rPr>
          <w:rFonts w:ascii="Arial" w:eastAsia="Arial" w:hAnsi="Arial" w:cs="Arial"/>
          <w:color w:val="000000"/>
          <w:lang w:val="en-US" w:eastAsia="en-US"/>
        </w:rPr>
        <w:t xml:space="preserve">S11: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the water couldn’t go anywhere</w:t>
      </w:r>
    </w:p>
    <w:p w14:paraId="2E9C93A3" w14:textId="77777777" w:rsidR="00D67558" w:rsidRDefault="00000000">
      <w:pPr>
        <w:spacing w:before="240" w:after="240" w:line="240" w:lineRule="auto"/>
      </w:pPr>
      <w:r>
        <w:rPr>
          <w:rFonts w:ascii="Arial" w:eastAsia="Arial" w:hAnsi="Arial" w:cs="Arial"/>
          <w:color w:val="000000"/>
          <w:lang w:val="en-US" w:eastAsia="en-US"/>
        </w:rPr>
        <w:t xml:space="preserve">S10: it’s up to them (users) to use their </w:t>
      </w:r>
      <w:proofErr w:type="gramStart"/>
      <w:r>
        <w:rPr>
          <w:rFonts w:ascii="Arial" w:eastAsia="Arial" w:hAnsi="Arial" w:cs="Arial"/>
          <w:color w:val="000000"/>
          <w:lang w:val="en-US" w:eastAsia="en-US"/>
        </w:rPr>
        <w:t>brain</w:t>
      </w:r>
      <w:proofErr w:type="gramEnd"/>
      <w:r>
        <w:rPr>
          <w:rFonts w:ascii="Arial" w:eastAsia="Arial" w:hAnsi="Arial" w:cs="Arial"/>
          <w:color w:val="000000"/>
          <w:lang w:val="en-US" w:eastAsia="en-US"/>
        </w:rPr>
        <w:t xml:space="preserve"> </w:t>
      </w:r>
    </w:p>
    <w:p w14:paraId="47D8ADD4" w14:textId="77777777" w:rsidR="00D67558" w:rsidRDefault="00000000">
      <w:pPr>
        <w:spacing w:before="240" w:after="240" w:line="240" w:lineRule="auto"/>
      </w:pPr>
      <w:r>
        <w:rPr>
          <w:rFonts w:ascii="Arial" w:eastAsia="Arial" w:hAnsi="Arial" w:cs="Arial"/>
          <w:color w:val="000000"/>
          <w:lang w:val="en-US" w:eastAsia="en-US"/>
        </w:rPr>
        <w:t xml:space="preserve">S8: you can shake it on top of our drytent and the water will be </w:t>
      </w:r>
      <w:proofErr w:type="gramStart"/>
      <w:r>
        <w:rPr>
          <w:rFonts w:ascii="Arial" w:eastAsia="Arial" w:hAnsi="Arial" w:cs="Arial"/>
          <w:color w:val="000000"/>
          <w:lang w:val="en-US" w:eastAsia="en-US"/>
        </w:rPr>
        <w:t>collected</w:t>
      </w:r>
      <w:proofErr w:type="gramEnd"/>
      <w:r>
        <w:rPr>
          <w:rFonts w:ascii="Arial" w:eastAsia="Arial" w:hAnsi="Arial" w:cs="Arial"/>
          <w:color w:val="000000"/>
          <w:lang w:val="en-US" w:eastAsia="en-US"/>
        </w:rPr>
        <w:t xml:space="preserve"> </w:t>
      </w:r>
    </w:p>
    <w:p w14:paraId="5E918125" w14:textId="77777777" w:rsidR="00D67558" w:rsidRDefault="00000000">
      <w:pPr>
        <w:spacing w:before="240" w:after="240" w:line="240" w:lineRule="auto"/>
      </w:pPr>
      <w:r>
        <w:rPr>
          <w:rFonts w:ascii="Arial" w:eastAsia="Arial" w:hAnsi="Arial" w:cs="Arial"/>
          <w:color w:val="000000"/>
          <w:lang w:val="en-US" w:eastAsia="en-US"/>
        </w:rPr>
        <w:t xml:space="preserve">S11: what if we include a towel… </w:t>
      </w:r>
    </w:p>
    <w:p w14:paraId="0F144E33" w14:textId="77777777" w:rsidR="00D67558" w:rsidRDefault="00000000">
      <w:pPr>
        <w:spacing w:before="240" w:after="240" w:line="240" w:lineRule="auto"/>
      </w:pPr>
      <w:r>
        <w:rPr>
          <w:rFonts w:ascii="Arial" w:eastAsia="Arial" w:hAnsi="Arial" w:cs="Arial"/>
          <w:color w:val="000000"/>
          <w:lang w:val="en-US" w:eastAsia="en-US"/>
        </w:rPr>
        <w:t xml:space="preserve"> </w:t>
      </w:r>
    </w:p>
    <w:p w14:paraId="1908A145" w14:textId="77777777" w:rsidR="00D67558" w:rsidRDefault="00000000">
      <w:pPr>
        <w:spacing w:before="240" w:after="240" w:line="240" w:lineRule="auto"/>
      </w:pPr>
      <w:r>
        <w:rPr>
          <w:rFonts w:ascii="Arial" w:eastAsia="Arial" w:hAnsi="Arial" w:cs="Arial"/>
          <w:color w:val="000000"/>
          <w:lang w:val="en-US" w:eastAsia="en-US"/>
        </w:rPr>
        <w:t>S8: should we add some chairs and tables to… explain, i guess? (</w:t>
      </w:r>
      <w:proofErr w:type="gramStart"/>
      <w:r>
        <w:rPr>
          <w:rFonts w:ascii="Arial" w:eastAsia="Arial" w:hAnsi="Arial" w:cs="Arial"/>
          <w:color w:val="000000"/>
          <w:lang w:val="en-US" w:eastAsia="en-US"/>
        </w:rPr>
        <w:t>add</w:t>
      </w:r>
      <w:proofErr w:type="gramEnd"/>
      <w:r>
        <w:rPr>
          <w:rFonts w:ascii="Arial" w:eastAsia="Arial" w:hAnsi="Arial" w:cs="Arial"/>
          <w:color w:val="000000"/>
          <w:lang w:val="en-US" w:eastAsia="en-US"/>
        </w:rPr>
        <w:t xml:space="preserve"> to the sketching)</w:t>
      </w:r>
    </w:p>
    <w:p w14:paraId="7B1F8404" w14:textId="77777777" w:rsidR="00D67558" w:rsidRDefault="00000000">
      <w:pPr>
        <w:spacing w:before="240" w:after="240" w:line="240" w:lineRule="auto"/>
      </w:pPr>
      <w:r>
        <w:rPr>
          <w:rFonts w:ascii="Arial" w:eastAsia="Arial" w:hAnsi="Arial" w:cs="Arial"/>
          <w:color w:val="000000"/>
          <w:lang w:val="en-US" w:eastAsia="en-US"/>
        </w:rPr>
        <w:t xml:space="preserve">S10: does dogs only have two genders, male female? We should just say all genders… </w:t>
      </w:r>
    </w:p>
    <w:p w14:paraId="03189740" w14:textId="77777777" w:rsidR="00D67558" w:rsidRDefault="00000000">
      <w:pPr>
        <w:spacing w:before="240" w:after="240" w:line="240" w:lineRule="auto"/>
      </w:pPr>
      <w:r>
        <w:rPr>
          <w:rFonts w:ascii="Arial" w:eastAsia="Arial" w:hAnsi="Arial" w:cs="Arial"/>
          <w:color w:val="000000"/>
          <w:lang w:val="en-US" w:eastAsia="en-US"/>
        </w:rPr>
        <w:t>…</w:t>
      </w:r>
    </w:p>
    <w:p w14:paraId="616F2739" w14:textId="77777777" w:rsidR="00D67558" w:rsidRDefault="00000000">
      <w:pPr>
        <w:spacing w:before="240" w:after="240" w:line="240" w:lineRule="auto"/>
      </w:pPr>
      <w:r>
        <w:rPr>
          <w:rFonts w:ascii="Arial" w:eastAsia="Arial" w:hAnsi="Arial" w:cs="Arial"/>
          <w:color w:val="000000"/>
          <w:lang w:val="en-US" w:eastAsia="en-US"/>
        </w:rPr>
        <w:t xml:space="preserve">S8: we shall present. so </w:t>
      </w:r>
      <w:proofErr w:type="gramStart"/>
      <w:r>
        <w:rPr>
          <w:rFonts w:ascii="Arial" w:eastAsia="Arial" w:hAnsi="Arial" w:cs="Arial"/>
          <w:color w:val="000000"/>
          <w:lang w:val="en-US" w:eastAsia="en-US"/>
        </w:rPr>
        <w:t>basically</w:t>
      </w:r>
      <w:proofErr w:type="gramEnd"/>
      <w:r>
        <w:rPr>
          <w:rFonts w:ascii="Arial" w:eastAsia="Arial" w:hAnsi="Arial" w:cs="Arial"/>
          <w:color w:val="000000"/>
          <w:lang w:val="en-US" w:eastAsia="en-US"/>
        </w:rPr>
        <w:t xml:space="preserve"> our design is the drytent, as shown in the picture below, so our drytent basically is a tent, like the one you would put over your table and chairs when you go camping, it is water proof and it helps you collect water </w:t>
      </w:r>
    </w:p>
    <w:p w14:paraId="00409FAA" w14:textId="77777777" w:rsidR="00D67558" w:rsidRDefault="00000000">
      <w:pPr>
        <w:spacing w:before="240" w:after="240" w:line="240" w:lineRule="auto"/>
      </w:pPr>
      <w:r>
        <w:rPr>
          <w:rFonts w:ascii="Arial" w:eastAsia="Arial" w:hAnsi="Arial" w:cs="Arial"/>
          <w:color w:val="000000"/>
          <w:lang w:val="en-US" w:eastAsia="en-US"/>
        </w:rPr>
        <w:lastRenderedPageBreak/>
        <w:t xml:space="preserve">S9: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the water goes up here, and because of these holes it goes down here</w:t>
      </w:r>
    </w:p>
    <w:p w14:paraId="4A39DABB" w14:textId="77777777" w:rsidR="00D67558" w:rsidRDefault="00000000">
      <w:pPr>
        <w:spacing w:before="240" w:after="240" w:line="240" w:lineRule="auto"/>
      </w:pPr>
      <w:r>
        <w:rPr>
          <w:rFonts w:ascii="Arial" w:eastAsia="Arial" w:hAnsi="Arial" w:cs="Arial"/>
          <w:color w:val="000000"/>
          <w:lang w:val="en-US" w:eastAsia="en-US"/>
        </w:rPr>
        <w:t xml:space="preserve">S8: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all of the water goes to the corner and it goes down and you can collect it </w:t>
      </w:r>
    </w:p>
    <w:p w14:paraId="28890497" w14:textId="77777777" w:rsidR="00D67558" w:rsidRDefault="00000000">
      <w:pPr>
        <w:spacing w:before="240" w:after="240" w:line="240" w:lineRule="auto"/>
      </w:pPr>
      <w:r>
        <w:rPr>
          <w:rFonts w:ascii="Arial" w:eastAsia="Arial" w:hAnsi="Arial" w:cs="Arial"/>
          <w:color w:val="000000"/>
          <w:lang w:val="en-US" w:eastAsia="en-US"/>
        </w:rPr>
        <w:t xml:space="preserve">S8: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one of the benefit is that it stays dry </w:t>
      </w:r>
    </w:p>
    <w:p w14:paraId="2B81CFC0" w14:textId="77777777" w:rsidR="00D67558" w:rsidRDefault="00000000">
      <w:pPr>
        <w:spacing w:before="240" w:after="240" w:line="240" w:lineRule="auto"/>
      </w:pPr>
      <w:r>
        <w:rPr>
          <w:rFonts w:ascii="Arial" w:eastAsia="Arial" w:hAnsi="Arial" w:cs="Arial"/>
          <w:color w:val="000000"/>
          <w:lang w:val="en-US" w:eastAsia="en-US"/>
        </w:rPr>
        <w:t xml:space="preserve">S9: wait a second, and the wind goes like around and </w:t>
      </w:r>
      <w:proofErr w:type="gramStart"/>
      <w:r>
        <w:rPr>
          <w:rFonts w:ascii="Arial" w:eastAsia="Arial" w:hAnsi="Arial" w:cs="Arial"/>
          <w:color w:val="000000"/>
          <w:lang w:val="en-US" w:eastAsia="en-US"/>
        </w:rPr>
        <w:t>away</w:t>
      </w:r>
      <w:proofErr w:type="gramEnd"/>
      <w:r>
        <w:rPr>
          <w:rFonts w:ascii="Arial" w:eastAsia="Arial" w:hAnsi="Arial" w:cs="Arial"/>
          <w:color w:val="000000"/>
          <w:lang w:val="en-US" w:eastAsia="en-US"/>
        </w:rPr>
        <w:t xml:space="preserve"> </w:t>
      </w:r>
    </w:p>
    <w:p w14:paraId="2E0BC9C0" w14:textId="77777777" w:rsidR="00D67558" w:rsidRDefault="00000000">
      <w:pPr>
        <w:spacing w:before="240" w:after="240" w:line="240" w:lineRule="auto"/>
      </w:pPr>
      <w:r>
        <w:rPr>
          <w:rFonts w:ascii="Arial" w:eastAsia="Arial" w:hAnsi="Arial" w:cs="Arial"/>
          <w:color w:val="000000"/>
          <w:lang w:val="en-US" w:eastAsia="en-US"/>
        </w:rPr>
        <w:t xml:space="preserve">S11: okay I gotta ask, what if the bucket gets </w:t>
      </w:r>
      <w:proofErr w:type="gramStart"/>
      <w:r>
        <w:rPr>
          <w:rFonts w:ascii="Arial" w:eastAsia="Arial" w:hAnsi="Arial" w:cs="Arial"/>
          <w:color w:val="000000"/>
          <w:lang w:val="en-US" w:eastAsia="en-US"/>
        </w:rPr>
        <w:t>full</w:t>
      </w:r>
      <w:proofErr w:type="gramEnd"/>
      <w:r>
        <w:rPr>
          <w:rFonts w:ascii="Arial" w:eastAsia="Arial" w:hAnsi="Arial" w:cs="Arial"/>
          <w:color w:val="000000"/>
          <w:lang w:val="en-US" w:eastAsia="en-US"/>
        </w:rPr>
        <w:t xml:space="preserve"> </w:t>
      </w:r>
    </w:p>
    <w:p w14:paraId="15478BCA" w14:textId="77777777" w:rsidR="00D67558" w:rsidRDefault="00000000">
      <w:pPr>
        <w:spacing w:before="240" w:after="240" w:line="240" w:lineRule="auto"/>
      </w:pPr>
      <w:r>
        <w:rPr>
          <w:rFonts w:ascii="Arial" w:eastAsia="Arial" w:hAnsi="Arial" w:cs="Arial"/>
          <w:color w:val="000000"/>
          <w:lang w:val="en-US" w:eastAsia="en-US"/>
        </w:rPr>
        <w:t xml:space="preserve">S8: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you just take it out and you put it somewhere </w:t>
      </w:r>
    </w:p>
    <w:p w14:paraId="74CA9155" w14:textId="77777777" w:rsidR="00D67558" w:rsidRDefault="00000000">
      <w:pPr>
        <w:spacing w:before="240" w:after="240" w:line="240" w:lineRule="auto"/>
      </w:pPr>
      <w:r>
        <w:rPr>
          <w:rFonts w:ascii="Arial" w:eastAsia="Arial" w:hAnsi="Arial" w:cs="Arial"/>
          <w:color w:val="000000"/>
          <w:lang w:val="en-US" w:eastAsia="en-US"/>
        </w:rPr>
        <w:t xml:space="preserve">S10: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what if it’s raining really hard </w:t>
      </w:r>
    </w:p>
    <w:p w14:paraId="1A3658A0" w14:textId="77777777" w:rsidR="00D67558" w:rsidRDefault="00000000">
      <w:pPr>
        <w:spacing w:before="240" w:after="240" w:line="240" w:lineRule="auto"/>
      </w:pPr>
      <w:r>
        <w:rPr>
          <w:rFonts w:ascii="Arial" w:eastAsia="Arial" w:hAnsi="Arial" w:cs="Arial"/>
          <w:color w:val="000000"/>
          <w:lang w:val="en-US" w:eastAsia="en-US"/>
        </w:rPr>
        <w:t xml:space="preserve">S8: then I would have </w:t>
      </w:r>
      <w:proofErr w:type="gramStart"/>
      <w:r>
        <w:rPr>
          <w:rFonts w:ascii="Arial" w:eastAsia="Arial" w:hAnsi="Arial" w:cs="Arial"/>
          <w:color w:val="000000"/>
          <w:lang w:val="en-US" w:eastAsia="en-US"/>
        </w:rPr>
        <w:t>ran</w:t>
      </w:r>
      <w:proofErr w:type="gramEnd"/>
      <w:r>
        <w:rPr>
          <w:rFonts w:ascii="Arial" w:eastAsia="Arial" w:hAnsi="Arial" w:cs="Arial"/>
          <w:color w:val="000000"/>
          <w:lang w:val="en-US" w:eastAsia="en-US"/>
        </w:rPr>
        <w:t>…</w:t>
      </w:r>
    </w:p>
    <w:p w14:paraId="31F2B76F" w14:textId="77777777" w:rsidR="00D67558" w:rsidRDefault="00000000">
      <w:pPr>
        <w:spacing w:before="240" w:after="240" w:line="240" w:lineRule="auto"/>
      </w:pPr>
      <w:r>
        <w:rPr>
          <w:rFonts w:ascii="Arial" w:eastAsia="Arial" w:hAnsi="Arial" w:cs="Arial"/>
          <w:color w:val="000000"/>
          <w:lang w:val="en-US" w:eastAsia="en-US"/>
        </w:rPr>
        <w:t xml:space="preserve">S10: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can we not use it, we are interrogating haha  </w:t>
      </w:r>
    </w:p>
    <w:p w14:paraId="4773F7D6" w14:textId="77777777" w:rsidR="00D67558" w:rsidRDefault="00000000">
      <w:pPr>
        <w:spacing w:before="240" w:after="240" w:line="240" w:lineRule="auto"/>
      </w:pPr>
      <w:r>
        <w:rPr>
          <w:rFonts w:ascii="Arial" w:eastAsia="Arial" w:hAnsi="Arial" w:cs="Arial"/>
          <w:color w:val="000000"/>
          <w:lang w:val="en-US" w:eastAsia="en-US"/>
        </w:rPr>
        <w:t xml:space="preserve">S8: it is your choice, you don’t just heat it, you can wash your clothes, </w:t>
      </w:r>
    </w:p>
    <w:p w14:paraId="46F7B6C4" w14:textId="77777777" w:rsidR="00D67558" w:rsidRDefault="00000000">
      <w:pPr>
        <w:spacing w:before="240" w:after="240" w:line="240" w:lineRule="auto"/>
      </w:pPr>
      <w:r>
        <w:rPr>
          <w:rFonts w:ascii="Arial" w:eastAsia="Arial" w:hAnsi="Arial" w:cs="Arial"/>
          <w:color w:val="000000"/>
          <w:lang w:val="en-US" w:eastAsia="en-US"/>
        </w:rPr>
        <w:t xml:space="preserve">S10: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the rain water can actually have acid </w:t>
      </w:r>
    </w:p>
    <w:p w14:paraId="282B57DE" w14:textId="77777777" w:rsidR="00D67558" w:rsidRDefault="00000000">
      <w:pPr>
        <w:spacing w:before="240" w:after="240" w:line="240" w:lineRule="auto"/>
      </w:pPr>
      <w:r>
        <w:rPr>
          <w:rFonts w:ascii="Arial" w:eastAsia="Arial" w:hAnsi="Arial" w:cs="Arial"/>
          <w:color w:val="000000"/>
          <w:lang w:val="en-US" w:eastAsia="en-US"/>
        </w:rPr>
        <w:t xml:space="preserve">S8: well wait guys we haven’t finished, another benefit of the drytent, is that on a </w:t>
      </w:r>
      <w:proofErr w:type="gramStart"/>
      <w:r>
        <w:rPr>
          <w:rFonts w:ascii="Arial" w:eastAsia="Arial" w:hAnsi="Arial" w:cs="Arial"/>
          <w:color w:val="000000"/>
          <w:lang w:val="en-US" w:eastAsia="en-US"/>
        </w:rPr>
        <w:t>normal tents</w:t>
      </w:r>
      <w:proofErr w:type="gramEnd"/>
      <w:r>
        <w:rPr>
          <w:rFonts w:ascii="Arial" w:eastAsia="Arial" w:hAnsi="Arial" w:cs="Arial"/>
          <w:color w:val="000000"/>
          <w:lang w:val="en-US" w:eastAsia="en-US"/>
        </w:rPr>
        <w:t xml:space="preserve">, they wouldn’t have this box thing </w:t>
      </w:r>
    </w:p>
    <w:p w14:paraId="21D6B13F" w14:textId="77777777" w:rsidR="00D67558" w:rsidRDefault="00000000">
      <w:pPr>
        <w:spacing w:before="240" w:after="240" w:line="240" w:lineRule="auto"/>
      </w:pPr>
      <w:r>
        <w:rPr>
          <w:rFonts w:ascii="Arial" w:eastAsia="Arial" w:hAnsi="Arial" w:cs="Arial"/>
          <w:color w:val="000000"/>
          <w:lang w:val="en-US" w:eastAsia="en-US"/>
        </w:rPr>
        <w:t>S10: can i ask a question… (didn’t really ask)</w:t>
      </w:r>
    </w:p>
    <w:p w14:paraId="445A904F" w14:textId="2D451819" w:rsidR="00D67558" w:rsidRDefault="00A1705C">
      <w:pPr>
        <w:spacing w:before="240" w:after="240" w:line="240" w:lineRule="auto"/>
      </w:pPr>
      <w:r>
        <w:rPr>
          <w:rFonts w:ascii="Arial" w:eastAsia="Arial" w:hAnsi="Arial" w:cs="Arial"/>
          <w:color w:val="000000"/>
          <w:lang w:val="en-US" w:eastAsia="en-US"/>
        </w:rPr>
        <w:t xml:space="preserve">T: guys, start writing some feedback </w:t>
      </w:r>
    </w:p>
    <w:p w14:paraId="615EF90B" w14:textId="77777777" w:rsidR="00D67558" w:rsidRDefault="00000000">
      <w:pPr>
        <w:spacing w:before="240" w:after="240" w:line="240" w:lineRule="auto"/>
      </w:pPr>
      <w:r>
        <w:rPr>
          <w:rFonts w:ascii="Arial" w:eastAsia="Arial" w:hAnsi="Arial" w:cs="Arial"/>
          <w:color w:val="000000"/>
          <w:lang w:val="en-US" w:eastAsia="en-US"/>
        </w:rPr>
        <w:t xml:space="preserve">S8: look, with the box, the water </w:t>
      </w:r>
      <w:proofErr w:type="gramStart"/>
      <w:r>
        <w:rPr>
          <w:rFonts w:ascii="Arial" w:eastAsia="Arial" w:hAnsi="Arial" w:cs="Arial"/>
          <w:color w:val="000000"/>
          <w:lang w:val="en-US" w:eastAsia="en-US"/>
        </w:rPr>
        <w:t>don’t</w:t>
      </w:r>
      <w:proofErr w:type="gramEnd"/>
      <w:r>
        <w:rPr>
          <w:rFonts w:ascii="Arial" w:eastAsia="Arial" w:hAnsi="Arial" w:cs="Arial"/>
          <w:color w:val="000000"/>
          <w:lang w:val="en-US" w:eastAsia="en-US"/>
        </w:rPr>
        <w:t xml:space="preserve"> just flow off the roof and just like onto the ground </w:t>
      </w:r>
    </w:p>
    <w:p w14:paraId="13850CBE" w14:textId="77777777" w:rsidR="00D67558" w:rsidRDefault="00000000">
      <w:pPr>
        <w:spacing w:before="240" w:after="240" w:line="240" w:lineRule="auto"/>
      </w:pPr>
      <w:r>
        <w:rPr>
          <w:rFonts w:ascii="Arial" w:eastAsia="Arial" w:hAnsi="Arial" w:cs="Arial"/>
          <w:color w:val="000000"/>
          <w:lang w:val="en-US" w:eastAsia="en-US"/>
        </w:rPr>
        <w:t xml:space="preserve">S9: and </w:t>
      </w:r>
      <w:proofErr w:type="gramStart"/>
      <w:r>
        <w:rPr>
          <w:rFonts w:ascii="Arial" w:eastAsia="Arial" w:hAnsi="Arial" w:cs="Arial"/>
          <w:color w:val="000000"/>
          <w:lang w:val="en-US" w:eastAsia="en-US"/>
        </w:rPr>
        <w:t>also</w:t>
      </w:r>
      <w:proofErr w:type="gramEnd"/>
      <w:r>
        <w:rPr>
          <w:rFonts w:ascii="Arial" w:eastAsia="Arial" w:hAnsi="Arial" w:cs="Arial"/>
          <w:color w:val="000000"/>
          <w:lang w:val="en-US" w:eastAsia="en-US"/>
        </w:rPr>
        <w:t xml:space="preserve"> for the wind, it spirals the wind around </w:t>
      </w:r>
    </w:p>
    <w:p w14:paraId="72467E28" w14:textId="77777777" w:rsidR="00D67558" w:rsidRDefault="00000000">
      <w:pPr>
        <w:spacing w:before="240" w:after="240" w:line="240" w:lineRule="auto"/>
      </w:pPr>
      <w:r>
        <w:rPr>
          <w:rFonts w:ascii="Arial" w:eastAsia="Arial" w:hAnsi="Arial" w:cs="Arial"/>
          <w:color w:val="000000"/>
          <w:lang w:val="en-US" w:eastAsia="en-US"/>
        </w:rPr>
        <w:t xml:space="preserve">S11: what if it is raining </w:t>
      </w:r>
      <w:proofErr w:type="gramStart"/>
      <w:r>
        <w:rPr>
          <w:rFonts w:ascii="Arial" w:eastAsia="Arial" w:hAnsi="Arial" w:cs="Arial"/>
          <w:color w:val="000000"/>
          <w:lang w:val="en-US" w:eastAsia="en-US"/>
        </w:rPr>
        <w:t>really hard</w:t>
      </w:r>
      <w:proofErr w:type="gramEnd"/>
      <w:r>
        <w:rPr>
          <w:rFonts w:ascii="Arial" w:eastAsia="Arial" w:hAnsi="Arial" w:cs="Arial"/>
          <w:color w:val="000000"/>
          <w:lang w:val="en-US" w:eastAsia="en-US"/>
        </w:rPr>
        <w:t xml:space="preserve">, and the buckets are completely full, and the water just splash everywhere… </w:t>
      </w:r>
    </w:p>
    <w:p w14:paraId="1562BA06" w14:textId="57EB3704" w:rsidR="00D67558" w:rsidRDefault="00A1705C">
      <w:pPr>
        <w:spacing w:before="240" w:after="240" w:line="240" w:lineRule="auto"/>
      </w:pPr>
      <w:r>
        <w:rPr>
          <w:rFonts w:ascii="Arial" w:eastAsia="Arial" w:hAnsi="Arial" w:cs="Arial"/>
          <w:color w:val="000000"/>
          <w:lang w:val="en-US" w:eastAsia="en-US"/>
        </w:rPr>
        <w:t xml:space="preserve">T: ladies, get to the feedback </w:t>
      </w:r>
    </w:p>
    <w:p w14:paraId="07872477" w14:textId="77777777" w:rsidR="00D67558" w:rsidRDefault="00000000">
      <w:pPr>
        <w:spacing w:before="240" w:after="240" w:line="240" w:lineRule="auto"/>
      </w:pPr>
      <w:r>
        <w:rPr>
          <w:rFonts w:ascii="Arial" w:eastAsia="Arial" w:hAnsi="Arial" w:cs="Arial"/>
          <w:color w:val="000000"/>
          <w:lang w:val="en-US" w:eastAsia="en-US"/>
        </w:rPr>
        <w:t xml:space="preserve">S10: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the design is smart, they have the water and the wind thing, i will put smart, we think this can be better, if the bucket gets too full, it’s gonna overflow….</w:t>
      </w:r>
    </w:p>
    <w:p w14:paraId="668EAA1E" w14:textId="77777777" w:rsidR="00D67558" w:rsidRDefault="00000000">
      <w:pPr>
        <w:spacing w:before="240" w:after="240" w:line="240" w:lineRule="auto"/>
      </w:pPr>
      <w:r>
        <w:rPr>
          <w:rFonts w:ascii="Arial" w:eastAsia="Arial" w:hAnsi="Arial" w:cs="Arial"/>
          <w:color w:val="000000"/>
          <w:lang w:val="en-US" w:eastAsia="en-US"/>
        </w:rPr>
        <w:t xml:space="preserve">S8: if it overfills then swap the </w:t>
      </w:r>
      <w:proofErr w:type="gramStart"/>
      <w:r>
        <w:rPr>
          <w:rFonts w:ascii="Arial" w:eastAsia="Arial" w:hAnsi="Arial" w:cs="Arial"/>
          <w:color w:val="000000"/>
          <w:lang w:val="en-US" w:eastAsia="en-US"/>
        </w:rPr>
        <w:t>bucket</w:t>
      </w:r>
      <w:proofErr w:type="gramEnd"/>
      <w:r>
        <w:rPr>
          <w:rFonts w:ascii="Arial" w:eastAsia="Arial" w:hAnsi="Arial" w:cs="Arial"/>
          <w:color w:val="000000"/>
          <w:lang w:val="en-US" w:eastAsia="en-US"/>
        </w:rPr>
        <w:t xml:space="preserve"> </w:t>
      </w:r>
    </w:p>
    <w:p w14:paraId="0A212648" w14:textId="77777777" w:rsidR="00D67558" w:rsidRDefault="00000000">
      <w:pPr>
        <w:spacing w:before="240" w:after="240" w:line="240" w:lineRule="auto"/>
      </w:pPr>
      <w:r>
        <w:rPr>
          <w:rFonts w:ascii="Arial" w:eastAsia="Arial" w:hAnsi="Arial" w:cs="Arial"/>
          <w:color w:val="000000"/>
          <w:lang w:val="en-US" w:eastAsia="en-US"/>
        </w:rPr>
        <w:t xml:space="preserve">S11: but </w:t>
      </w:r>
      <w:proofErr w:type="gramStart"/>
      <w:r>
        <w:rPr>
          <w:rFonts w:ascii="Arial" w:eastAsia="Arial" w:hAnsi="Arial" w:cs="Arial"/>
          <w:color w:val="000000"/>
          <w:lang w:val="en-US" w:eastAsia="en-US"/>
        </w:rPr>
        <w:t>Improve</w:t>
      </w:r>
      <w:proofErr w:type="gramEnd"/>
      <w:r>
        <w:rPr>
          <w:rFonts w:ascii="Arial" w:eastAsia="Arial" w:hAnsi="Arial" w:cs="Arial"/>
          <w:color w:val="000000"/>
          <w:lang w:val="en-US" w:eastAsia="en-US"/>
        </w:rPr>
        <w:t xml:space="preserve"> the bucket, make them bigger, make them barrel</w:t>
      </w:r>
    </w:p>
    <w:p w14:paraId="34C6426B" w14:textId="77777777" w:rsidR="00D67558" w:rsidRDefault="00000000">
      <w:pPr>
        <w:spacing w:before="240" w:after="240" w:line="240" w:lineRule="auto"/>
      </w:pPr>
      <w:r>
        <w:rPr>
          <w:rFonts w:ascii="Arial" w:eastAsia="Arial" w:hAnsi="Arial" w:cs="Arial"/>
          <w:color w:val="000000"/>
          <w:lang w:val="en-US" w:eastAsia="en-US"/>
        </w:rPr>
        <w:t>S8: do you think those are portable?</w:t>
      </w:r>
    </w:p>
    <w:p w14:paraId="34EEC76E" w14:textId="77777777" w:rsidR="00D67558" w:rsidRDefault="00000000">
      <w:pPr>
        <w:spacing w:before="240" w:after="240" w:line="240" w:lineRule="auto"/>
      </w:pPr>
      <w:r>
        <w:rPr>
          <w:rFonts w:ascii="Arial" w:eastAsia="Arial" w:hAnsi="Arial" w:cs="Arial"/>
          <w:color w:val="000000"/>
          <w:lang w:val="en-US" w:eastAsia="en-US"/>
        </w:rPr>
        <w:t xml:space="preserve">S10: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you can fold them</w:t>
      </w:r>
    </w:p>
    <w:p w14:paraId="4765A884" w14:textId="77777777" w:rsidR="00D67558" w:rsidRDefault="00000000">
      <w:pPr>
        <w:spacing w:before="240" w:after="240" w:line="240" w:lineRule="auto"/>
      </w:pPr>
      <w:r>
        <w:rPr>
          <w:rFonts w:ascii="Arial" w:eastAsia="Arial" w:hAnsi="Arial" w:cs="Arial"/>
          <w:color w:val="000000"/>
          <w:lang w:val="en-US" w:eastAsia="en-US"/>
        </w:rPr>
        <w:t xml:space="preserve">S8: okay foldable bucket, write it </w:t>
      </w:r>
      <w:proofErr w:type="gramStart"/>
      <w:r>
        <w:rPr>
          <w:rFonts w:ascii="Arial" w:eastAsia="Arial" w:hAnsi="Arial" w:cs="Arial"/>
          <w:color w:val="000000"/>
          <w:lang w:val="en-US" w:eastAsia="en-US"/>
        </w:rPr>
        <w:t>down</w:t>
      </w:r>
      <w:proofErr w:type="gramEnd"/>
      <w:r>
        <w:rPr>
          <w:rFonts w:ascii="Arial" w:eastAsia="Arial" w:hAnsi="Arial" w:cs="Arial"/>
          <w:color w:val="000000"/>
          <w:lang w:val="en-US" w:eastAsia="en-US"/>
        </w:rPr>
        <w:t xml:space="preserve"> </w:t>
      </w:r>
    </w:p>
    <w:p w14:paraId="21FEBCD3" w14:textId="77777777" w:rsidR="00D67558" w:rsidRDefault="00000000">
      <w:pPr>
        <w:spacing w:before="240" w:after="240" w:line="240" w:lineRule="auto"/>
      </w:pPr>
      <w:r>
        <w:rPr>
          <w:rFonts w:ascii="Arial" w:eastAsia="Arial" w:hAnsi="Arial" w:cs="Arial"/>
          <w:color w:val="000000"/>
          <w:lang w:val="en-US" w:eastAsia="en-US"/>
        </w:rPr>
        <w:t xml:space="preserve">S9: </w:t>
      </w:r>
      <w:proofErr w:type="gramStart"/>
      <w:r>
        <w:rPr>
          <w:rFonts w:ascii="Arial" w:eastAsia="Arial" w:hAnsi="Arial" w:cs="Arial"/>
          <w:color w:val="000000"/>
          <w:lang w:val="en-US" w:eastAsia="en-US"/>
        </w:rPr>
        <w:t>oh</w:t>
      </w:r>
      <w:proofErr w:type="gramEnd"/>
      <w:r>
        <w:rPr>
          <w:rFonts w:ascii="Arial" w:eastAsia="Arial" w:hAnsi="Arial" w:cs="Arial"/>
          <w:color w:val="000000"/>
          <w:lang w:val="en-US" w:eastAsia="en-US"/>
        </w:rPr>
        <w:t xml:space="preserve"> you know those foldable bucketsfor dog food, like the dog food bucket, they are foldable!</w:t>
      </w:r>
    </w:p>
    <w:p w14:paraId="449EC192" w14:textId="77777777" w:rsidR="00D67558" w:rsidRDefault="00000000">
      <w:pPr>
        <w:spacing w:before="240" w:after="240" w:line="240" w:lineRule="auto"/>
      </w:pPr>
      <w:r>
        <w:rPr>
          <w:rFonts w:ascii="Arial" w:eastAsia="Arial" w:hAnsi="Arial" w:cs="Arial"/>
          <w:color w:val="000000"/>
          <w:lang w:val="en-US" w:eastAsia="en-US"/>
        </w:rPr>
        <w:t>…</w:t>
      </w:r>
    </w:p>
    <w:p w14:paraId="1974CC7E" w14:textId="77777777" w:rsidR="00D67558" w:rsidRDefault="00000000">
      <w:pPr>
        <w:spacing w:before="240" w:after="240" w:line="240" w:lineRule="auto"/>
      </w:pPr>
      <w:r>
        <w:rPr>
          <w:rFonts w:ascii="Arial" w:eastAsia="Arial" w:hAnsi="Arial" w:cs="Arial"/>
          <w:color w:val="000000"/>
          <w:lang w:val="en-US" w:eastAsia="en-US"/>
        </w:rPr>
        <w:lastRenderedPageBreak/>
        <w:t xml:space="preserve">S10: okay we are gonna be presenting. so basically this is aquadog, and it is a water proof, it includes a towel, and you can have female or male, so the function is when the aquadog gets wet, and since it has the leaves from silver carpet leaves, which we found it, um biological strategy is that the dog and the leaves have the same need to get rid of water and being fluffy, and the dog has a physical appearance to make it cute for like kids, and the leaves provide the function of being waterproof </w:t>
      </w:r>
    </w:p>
    <w:p w14:paraId="30D5B812" w14:textId="77777777" w:rsidR="00D67558" w:rsidRDefault="00000000">
      <w:pPr>
        <w:spacing w:before="240" w:after="240" w:line="240" w:lineRule="auto"/>
      </w:pPr>
      <w:r>
        <w:rPr>
          <w:rFonts w:ascii="Arial" w:eastAsia="Arial" w:hAnsi="Arial" w:cs="Arial"/>
          <w:color w:val="000000"/>
          <w:lang w:val="en-US" w:eastAsia="en-US"/>
        </w:rPr>
        <w:t xml:space="preserve">S9: what if you want to sleep with it but its </w:t>
      </w:r>
      <w:proofErr w:type="gramStart"/>
      <w:r>
        <w:rPr>
          <w:rFonts w:ascii="Arial" w:eastAsia="Arial" w:hAnsi="Arial" w:cs="Arial"/>
          <w:color w:val="000000"/>
          <w:lang w:val="en-US" w:eastAsia="en-US"/>
        </w:rPr>
        <w:t>wet</w:t>
      </w:r>
      <w:proofErr w:type="gramEnd"/>
      <w:r>
        <w:rPr>
          <w:rFonts w:ascii="Arial" w:eastAsia="Arial" w:hAnsi="Arial" w:cs="Arial"/>
          <w:color w:val="000000"/>
          <w:lang w:val="en-US" w:eastAsia="en-US"/>
        </w:rPr>
        <w:t xml:space="preserve"> </w:t>
      </w:r>
    </w:p>
    <w:p w14:paraId="12034A28" w14:textId="77777777" w:rsidR="00D67558" w:rsidRDefault="00000000">
      <w:pPr>
        <w:spacing w:before="240" w:after="240" w:line="240" w:lineRule="auto"/>
      </w:pPr>
      <w:r>
        <w:rPr>
          <w:rFonts w:ascii="Arial" w:eastAsia="Arial" w:hAnsi="Arial" w:cs="Arial"/>
          <w:color w:val="000000"/>
          <w:lang w:val="en-US" w:eastAsia="en-US"/>
        </w:rPr>
        <w:t xml:space="preserve">S8: and why do you want it to be </w:t>
      </w:r>
      <w:proofErr w:type="gramStart"/>
      <w:r>
        <w:rPr>
          <w:rFonts w:ascii="Arial" w:eastAsia="Arial" w:hAnsi="Arial" w:cs="Arial"/>
          <w:color w:val="000000"/>
          <w:lang w:val="en-US" w:eastAsia="en-US"/>
        </w:rPr>
        <w:t>wet</w:t>
      </w:r>
      <w:proofErr w:type="gramEnd"/>
      <w:r>
        <w:rPr>
          <w:rFonts w:ascii="Arial" w:eastAsia="Arial" w:hAnsi="Arial" w:cs="Arial"/>
          <w:color w:val="000000"/>
          <w:lang w:val="en-US" w:eastAsia="en-US"/>
        </w:rPr>
        <w:t xml:space="preserve"> </w:t>
      </w:r>
    </w:p>
    <w:p w14:paraId="23409C2D" w14:textId="77777777" w:rsidR="00D67558" w:rsidRDefault="00000000">
      <w:pPr>
        <w:spacing w:before="240" w:after="240" w:line="240" w:lineRule="auto"/>
      </w:pPr>
      <w:r>
        <w:rPr>
          <w:rFonts w:ascii="Arial" w:eastAsia="Arial" w:hAnsi="Arial" w:cs="Arial"/>
          <w:color w:val="000000"/>
          <w:lang w:val="en-US" w:eastAsia="en-US"/>
        </w:rPr>
        <w:t xml:space="preserve">S10: homesick to home goes from anywhere and everywhere, the point is you can go outside with it and not worrying about it getting wet, because sure it’s gonna get wet, mother nature will do </w:t>
      </w:r>
      <w:proofErr w:type="gramStart"/>
      <w:r>
        <w:rPr>
          <w:rFonts w:ascii="Arial" w:eastAsia="Arial" w:hAnsi="Arial" w:cs="Arial"/>
          <w:color w:val="000000"/>
          <w:lang w:val="en-US" w:eastAsia="en-US"/>
        </w:rPr>
        <w:t>that</w:t>
      </w:r>
      <w:proofErr w:type="gramEnd"/>
    </w:p>
    <w:p w14:paraId="00B4344E" w14:textId="77777777" w:rsidR="00D67558" w:rsidRDefault="00000000">
      <w:pPr>
        <w:spacing w:before="240" w:after="240" w:line="240" w:lineRule="auto"/>
      </w:pPr>
      <w:r>
        <w:rPr>
          <w:rFonts w:ascii="Arial" w:eastAsia="Arial" w:hAnsi="Arial" w:cs="Arial"/>
          <w:color w:val="000000"/>
          <w:lang w:val="en-US" w:eastAsia="en-US"/>
        </w:rPr>
        <w:t xml:space="preserve">S11: or what if the grass is wet, ah-oh you dropped it, and then you shake it, you get the wet out of </w:t>
      </w:r>
      <w:proofErr w:type="gramStart"/>
      <w:r>
        <w:rPr>
          <w:rFonts w:ascii="Arial" w:eastAsia="Arial" w:hAnsi="Arial" w:cs="Arial"/>
          <w:color w:val="000000"/>
          <w:lang w:val="en-US" w:eastAsia="en-US"/>
        </w:rPr>
        <w:t>it</w:t>
      </w:r>
      <w:proofErr w:type="gramEnd"/>
    </w:p>
    <w:p w14:paraId="1C475287" w14:textId="77777777" w:rsidR="00D67558" w:rsidRDefault="00000000">
      <w:pPr>
        <w:spacing w:before="240" w:after="240" w:line="240" w:lineRule="auto"/>
      </w:pPr>
      <w:r>
        <w:rPr>
          <w:rFonts w:ascii="Arial" w:eastAsia="Arial" w:hAnsi="Arial" w:cs="Arial"/>
          <w:color w:val="000000"/>
          <w:lang w:val="en-US" w:eastAsia="en-US"/>
        </w:rPr>
        <w:t xml:space="preserve">S10: you know the dog shakes to gets off the wet, this is basically how it </w:t>
      </w:r>
      <w:proofErr w:type="gramStart"/>
      <w:r>
        <w:rPr>
          <w:rFonts w:ascii="Arial" w:eastAsia="Arial" w:hAnsi="Arial" w:cs="Arial"/>
          <w:color w:val="000000"/>
          <w:lang w:val="en-US" w:eastAsia="en-US"/>
        </w:rPr>
        <w:t>works</w:t>
      </w:r>
      <w:proofErr w:type="gramEnd"/>
      <w:r>
        <w:rPr>
          <w:rFonts w:ascii="Arial" w:eastAsia="Arial" w:hAnsi="Arial" w:cs="Arial"/>
          <w:color w:val="000000"/>
          <w:lang w:val="en-US" w:eastAsia="en-US"/>
        </w:rPr>
        <w:t xml:space="preserve"> </w:t>
      </w:r>
    </w:p>
    <w:p w14:paraId="7735D5BD" w14:textId="77777777" w:rsidR="00D67558" w:rsidRDefault="00000000">
      <w:pPr>
        <w:spacing w:before="240" w:after="240" w:line="240" w:lineRule="auto"/>
      </w:pPr>
      <w:r>
        <w:rPr>
          <w:rFonts w:ascii="Arial" w:eastAsia="Arial" w:hAnsi="Arial" w:cs="Arial"/>
          <w:color w:val="000000"/>
          <w:lang w:val="en-US" w:eastAsia="en-US"/>
        </w:rPr>
        <w:t xml:space="preserve">S11: we mixed the silver carpet and the dog like </w:t>
      </w:r>
      <w:proofErr w:type="gramStart"/>
      <w:r>
        <w:rPr>
          <w:rFonts w:ascii="Arial" w:eastAsia="Arial" w:hAnsi="Arial" w:cs="Arial"/>
          <w:color w:val="000000"/>
          <w:lang w:val="en-US" w:eastAsia="en-US"/>
        </w:rPr>
        <w:t>shaking</w:t>
      </w:r>
      <w:proofErr w:type="gramEnd"/>
      <w:r>
        <w:rPr>
          <w:rFonts w:ascii="Arial" w:eastAsia="Arial" w:hAnsi="Arial" w:cs="Arial"/>
          <w:color w:val="000000"/>
          <w:lang w:val="en-US" w:eastAsia="en-US"/>
        </w:rPr>
        <w:t xml:space="preserve"> </w:t>
      </w:r>
    </w:p>
    <w:p w14:paraId="6755B10D" w14:textId="77777777" w:rsidR="00D67558" w:rsidRDefault="00000000">
      <w:pPr>
        <w:spacing w:before="240" w:after="240" w:line="240" w:lineRule="auto"/>
      </w:pPr>
      <w:r>
        <w:rPr>
          <w:rFonts w:ascii="Arial" w:eastAsia="Arial" w:hAnsi="Arial" w:cs="Arial"/>
          <w:color w:val="000000"/>
          <w:lang w:val="en-US" w:eastAsia="en-US"/>
        </w:rPr>
        <w:t xml:space="preserve">S9: how big is it gonna </w:t>
      </w:r>
      <w:proofErr w:type="gramStart"/>
      <w:r>
        <w:rPr>
          <w:rFonts w:ascii="Arial" w:eastAsia="Arial" w:hAnsi="Arial" w:cs="Arial"/>
          <w:color w:val="000000"/>
          <w:lang w:val="en-US" w:eastAsia="en-US"/>
        </w:rPr>
        <w:t>be</w:t>
      </w:r>
      <w:proofErr w:type="gramEnd"/>
    </w:p>
    <w:p w14:paraId="5F31B50E" w14:textId="59AF0A7B" w:rsidR="006304A7" w:rsidRDefault="00000000">
      <w:pPr>
        <w:spacing w:before="240" w:after="240" w:line="240" w:lineRule="auto"/>
      </w:pPr>
      <w:r>
        <w:rPr>
          <w:rFonts w:ascii="Arial" w:eastAsia="Arial" w:hAnsi="Arial" w:cs="Arial"/>
          <w:color w:val="000000"/>
          <w:lang w:val="en-US" w:eastAsia="en-US"/>
        </w:rPr>
        <w:t xml:space="preserve">S10: who </w:t>
      </w:r>
      <w:proofErr w:type="gramStart"/>
      <w:r>
        <w:rPr>
          <w:rFonts w:ascii="Arial" w:eastAsia="Arial" w:hAnsi="Arial" w:cs="Arial"/>
          <w:color w:val="000000"/>
          <w:lang w:val="en-US" w:eastAsia="en-US"/>
        </w:rPr>
        <w:t>gives a damn</w:t>
      </w:r>
      <w:proofErr w:type="gramEnd"/>
      <w:r>
        <w:rPr>
          <w:rFonts w:ascii="Arial" w:eastAsia="Arial" w:hAnsi="Arial" w:cs="Arial"/>
          <w:color w:val="000000"/>
          <w:lang w:val="en-US" w:eastAsia="en-US"/>
        </w:rPr>
        <w:t>! (jokingly)</w:t>
      </w:r>
    </w:p>
    <w:p w14:paraId="63E0ACE3" w14:textId="275E7906" w:rsidR="00D67558" w:rsidRDefault="00A1705C">
      <w:pPr>
        <w:spacing w:before="240" w:after="240" w:line="240" w:lineRule="auto"/>
      </w:pPr>
      <w:r>
        <w:rPr>
          <w:rFonts w:ascii="Arial" w:eastAsia="Arial" w:hAnsi="Arial" w:cs="Arial"/>
          <w:color w:val="000000"/>
          <w:lang w:val="en-US" w:eastAsia="en-US"/>
        </w:rPr>
        <w:t>T: did you adapt your design based on the feedback?</w:t>
      </w:r>
    </w:p>
    <w:p w14:paraId="3D55634C" w14:textId="77777777" w:rsidR="00D67558" w:rsidRDefault="00000000">
      <w:pPr>
        <w:spacing w:before="240" w:after="240" w:line="240" w:lineRule="auto"/>
      </w:pPr>
      <w:r>
        <w:rPr>
          <w:rFonts w:ascii="Arial" w:eastAsia="Arial" w:hAnsi="Arial" w:cs="Arial"/>
          <w:color w:val="000000"/>
          <w:lang w:val="en-US" w:eastAsia="en-US"/>
        </w:rPr>
        <w:t xml:space="preserve">… </w:t>
      </w:r>
    </w:p>
    <w:p w14:paraId="0FCF247E" w14:textId="77777777" w:rsidR="00D67558" w:rsidRDefault="00000000">
      <w:pPr>
        <w:spacing w:before="240" w:after="240" w:line="240" w:lineRule="auto"/>
      </w:pPr>
      <w:r>
        <w:rPr>
          <w:rFonts w:ascii="Arial" w:eastAsia="Arial" w:hAnsi="Arial" w:cs="Arial"/>
          <w:color w:val="000000"/>
          <w:lang w:val="en-US" w:eastAsia="en-US"/>
        </w:rPr>
        <w:t xml:space="preserve">S8: how do you save the water? Like you use the towel, but then the towel gets wet, and you get a wet </w:t>
      </w:r>
      <w:proofErr w:type="gramStart"/>
      <w:r>
        <w:rPr>
          <w:rFonts w:ascii="Arial" w:eastAsia="Arial" w:hAnsi="Arial" w:cs="Arial"/>
          <w:color w:val="000000"/>
          <w:lang w:val="en-US" w:eastAsia="en-US"/>
        </w:rPr>
        <w:t>towel</w:t>
      </w:r>
      <w:proofErr w:type="gramEnd"/>
      <w:r>
        <w:rPr>
          <w:rFonts w:ascii="Arial" w:eastAsia="Arial" w:hAnsi="Arial" w:cs="Arial"/>
          <w:color w:val="000000"/>
          <w:lang w:val="en-US" w:eastAsia="en-US"/>
        </w:rPr>
        <w:t xml:space="preserve"> </w:t>
      </w:r>
    </w:p>
    <w:p w14:paraId="18B7AD00" w14:textId="77777777" w:rsidR="00D67558" w:rsidRDefault="00000000">
      <w:pPr>
        <w:spacing w:before="240" w:after="240" w:line="240" w:lineRule="auto"/>
      </w:pPr>
      <w:r>
        <w:rPr>
          <w:rFonts w:ascii="Arial" w:eastAsia="Arial" w:hAnsi="Arial" w:cs="Arial"/>
          <w:color w:val="000000"/>
          <w:lang w:val="en-US" w:eastAsia="en-US"/>
        </w:rPr>
        <w:t xml:space="preserve">S10: the towel dries in the </w:t>
      </w:r>
      <w:proofErr w:type="gramStart"/>
      <w:r>
        <w:rPr>
          <w:rFonts w:ascii="Arial" w:eastAsia="Arial" w:hAnsi="Arial" w:cs="Arial"/>
          <w:color w:val="000000"/>
          <w:lang w:val="en-US" w:eastAsia="en-US"/>
        </w:rPr>
        <w:t>sun</w:t>
      </w:r>
      <w:proofErr w:type="gramEnd"/>
      <w:r>
        <w:rPr>
          <w:rFonts w:ascii="Arial" w:eastAsia="Arial" w:hAnsi="Arial" w:cs="Arial"/>
          <w:color w:val="000000"/>
          <w:lang w:val="en-US" w:eastAsia="en-US"/>
        </w:rPr>
        <w:t xml:space="preserve"> </w:t>
      </w:r>
    </w:p>
    <w:p w14:paraId="59748774" w14:textId="77777777" w:rsidR="00D67558" w:rsidRDefault="00000000">
      <w:pPr>
        <w:spacing w:before="240" w:after="240" w:line="240" w:lineRule="auto"/>
      </w:pPr>
      <w:r>
        <w:rPr>
          <w:rFonts w:ascii="Arial" w:eastAsia="Arial" w:hAnsi="Arial" w:cs="Arial"/>
          <w:color w:val="000000"/>
          <w:lang w:val="en-US" w:eastAsia="en-US"/>
        </w:rPr>
        <w:t xml:space="preserve">S8: and how long is it gonna </w:t>
      </w:r>
      <w:proofErr w:type="gramStart"/>
      <w:r>
        <w:rPr>
          <w:rFonts w:ascii="Arial" w:eastAsia="Arial" w:hAnsi="Arial" w:cs="Arial"/>
          <w:color w:val="000000"/>
          <w:lang w:val="en-US" w:eastAsia="en-US"/>
        </w:rPr>
        <w:t>take</w:t>
      </w:r>
      <w:proofErr w:type="gramEnd"/>
      <w:r>
        <w:rPr>
          <w:rFonts w:ascii="Arial" w:eastAsia="Arial" w:hAnsi="Arial" w:cs="Arial"/>
          <w:color w:val="000000"/>
          <w:lang w:val="en-US" w:eastAsia="en-US"/>
        </w:rPr>
        <w:t xml:space="preserve"> </w:t>
      </w:r>
    </w:p>
    <w:p w14:paraId="667D5EA8" w14:textId="77777777" w:rsidR="00D67558" w:rsidRDefault="00000000">
      <w:pPr>
        <w:spacing w:before="240" w:after="240" w:line="240" w:lineRule="auto"/>
      </w:pPr>
      <w:r>
        <w:rPr>
          <w:rFonts w:ascii="Arial" w:eastAsia="Arial" w:hAnsi="Arial" w:cs="Arial"/>
          <w:color w:val="000000"/>
          <w:lang w:val="en-US" w:eastAsia="en-US"/>
        </w:rPr>
        <w:t>S10: an hour or so</w:t>
      </w:r>
    </w:p>
    <w:p w14:paraId="72A533FC" w14:textId="77777777" w:rsidR="00D67558" w:rsidRDefault="00000000">
      <w:pPr>
        <w:spacing w:before="240" w:after="240" w:line="240" w:lineRule="auto"/>
      </w:pPr>
      <w:r>
        <w:rPr>
          <w:rFonts w:ascii="Arial" w:eastAsia="Arial" w:hAnsi="Arial" w:cs="Arial"/>
          <w:color w:val="000000"/>
          <w:lang w:val="en-US" w:eastAsia="en-US"/>
        </w:rPr>
        <w:t>S8: well with all that water it won’t just dry with the sun!</w:t>
      </w:r>
    </w:p>
    <w:p w14:paraId="0D27B6A8" w14:textId="70B3F9CD" w:rsidR="00D67558" w:rsidRDefault="00000000">
      <w:pPr>
        <w:spacing w:before="240" w:after="240" w:line="240" w:lineRule="auto"/>
      </w:pPr>
      <w:r>
        <w:rPr>
          <w:rFonts w:ascii="Arial" w:eastAsia="Arial" w:hAnsi="Arial" w:cs="Arial"/>
          <w:color w:val="000000"/>
          <w:lang w:val="en-US" w:eastAsia="en-US"/>
        </w:rPr>
        <w:t xml:space="preserve">S10: </w:t>
      </w:r>
      <w:proofErr w:type="gramStart"/>
      <w:r>
        <w:rPr>
          <w:rFonts w:ascii="Arial" w:eastAsia="Arial" w:hAnsi="Arial" w:cs="Arial"/>
          <w:color w:val="000000"/>
          <w:lang w:val="en-US" w:eastAsia="en-US"/>
        </w:rPr>
        <w:t>no</w:t>
      </w:r>
      <w:proofErr w:type="gramEnd"/>
      <w:r>
        <w:rPr>
          <w:rFonts w:ascii="Arial" w:eastAsia="Arial" w:hAnsi="Arial" w:cs="Arial"/>
          <w:color w:val="000000"/>
          <w:lang w:val="en-US" w:eastAsia="en-US"/>
        </w:rPr>
        <w:t xml:space="preserve"> you squeeze the towel… </w:t>
      </w:r>
    </w:p>
    <w:p w14:paraId="4796F717" w14:textId="6E3F7B17" w:rsidR="00D67558" w:rsidRDefault="00000000">
      <w:pPr>
        <w:spacing w:before="240" w:after="240" w:line="240" w:lineRule="auto"/>
      </w:pPr>
      <w:r>
        <w:rPr>
          <w:rFonts w:ascii="Arial" w:eastAsia="Arial" w:hAnsi="Arial" w:cs="Arial"/>
          <w:b/>
          <w:bCs/>
          <w:color w:val="000000"/>
          <w:lang w:val="en-US" w:eastAsia="en-US"/>
        </w:rPr>
        <w:t>Fourth</w:t>
      </w:r>
      <w:r w:rsidR="00057B9A">
        <w:rPr>
          <w:rFonts w:ascii="Arial" w:eastAsia="Arial" w:hAnsi="Arial" w:cs="Arial"/>
          <w:b/>
          <w:bCs/>
          <w:color w:val="000000"/>
          <w:lang w:val="en-US" w:eastAsia="en-US"/>
        </w:rPr>
        <w:t xml:space="preserve">-Fifth </w:t>
      </w:r>
      <w:r>
        <w:rPr>
          <w:rFonts w:ascii="Arial" w:eastAsia="Arial" w:hAnsi="Arial" w:cs="Arial"/>
          <w:b/>
          <w:bCs/>
          <w:color w:val="000000"/>
          <w:lang w:val="en-US" w:eastAsia="en-US"/>
        </w:rPr>
        <w:t>week</w:t>
      </w:r>
      <w:r w:rsidR="00057B9A">
        <w:rPr>
          <w:rFonts w:ascii="Arial" w:eastAsia="Arial" w:hAnsi="Arial" w:cs="Arial"/>
          <w:b/>
          <w:bCs/>
          <w:color w:val="000000"/>
          <w:lang w:val="en-US" w:eastAsia="en-US"/>
        </w:rPr>
        <w:t>s</w:t>
      </w:r>
      <w:r>
        <w:rPr>
          <w:rFonts w:ascii="Arial" w:eastAsia="Arial" w:hAnsi="Arial" w:cs="Arial"/>
          <w:b/>
          <w:bCs/>
          <w:color w:val="000000"/>
          <w:lang w:val="en-US" w:eastAsia="en-US"/>
        </w:rPr>
        <w:t>, session 7&amp;8</w:t>
      </w:r>
      <w:r w:rsidR="006304A7">
        <w:rPr>
          <w:rFonts w:ascii="Arial" w:eastAsia="Arial" w:hAnsi="Arial" w:cs="Arial"/>
          <w:b/>
          <w:bCs/>
          <w:color w:val="000000"/>
          <w:lang w:val="en-US" w:eastAsia="en-US"/>
        </w:rPr>
        <w:t>, Camera, s</w:t>
      </w:r>
      <w:r>
        <w:rPr>
          <w:rFonts w:ascii="Arial" w:eastAsia="Arial" w:hAnsi="Arial" w:cs="Arial"/>
          <w:b/>
          <w:bCs/>
          <w:color w:val="000000"/>
          <w:lang w:val="en-US" w:eastAsia="en-US"/>
        </w:rPr>
        <w:t xml:space="preserve">elf-assessment and taking design on </w:t>
      </w:r>
      <w:proofErr w:type="gramStart"/>
      <w:r>
        <w:rPr>
          <w:rFonts w:ascii="Arial" w:eastAsia="Arial" w:hAnsi="Arial" w:cs="Arial"/>
          <w:b/>
          <w:bCs/>
          <w:color w:val="000000"/>
          <w:lang w:val="en-US" w:eastAsia="en-US"/>
        </w:rPr>
        <w:t>TinkerCAD</w:t>
      </w:r>
      <w:proofErr w:type="gramEnd"/>
    </w:p>
    <w:p w14:paraId="4998C011" w14:textId="6833B724" w:rsidR="00D67558" w:rsidRDefault="00000000">
      <w:pPr>
        <w:spacing w:before="240" w:after="240" w:line="240" w:lineRule="auto"/>
      </w:pPr>
      <w:r>
        <w:rPr>
          <w:rFonts w:ascii="Arial" w:eastAsia="Arial" w:hAnsi="Arial" w:cs="Arial"/>
          <w:color w:val="000000"/>
          <w:lang w:val="en-US" w:eastAsia="en-US"/>
        </w:rPr>
        <w:t>S2: I guess I would most like to improve on the second one (I can connect the characteristics of organism in nature with their functions in my design)</w:t>
      </w:r>
    </w:p>
    <w:p w14:paraId="040D1B4E" w14:textId="77777777" w:rsidR="00D67558" w:rsidRDefault="00000000">
      <w:pPr>
        <w:spacing w:before="240" w:after="240" w:line="240" w:lineRule="auto"/>
      </w:pPr>
      <w:r>
        <w:rPr>
          <w:rFonts w:ascii="Arial" w:eastAsia="Arial" w:hAnsi="Arial" w:cs="Arial"/>
          <w:color w:val="000000"/>
          <w:lang w:val="en-US" w:eastAsia="en-US"/>
        </w:rPr>
        <w:t>C: why is that?</w:t>
      </w:r>
    </w:p>
    <w:p w14:paraId="05DD2B9F" w14:textId="77777777" w:rsidR="00D67558" w:rsidRDefault="00000000">
      <w:pPr>
        <w:spacing w:before="240" w:after="240" w:line="240" w:lineRule="auto"/>
      </w:pPr>
      <w:r>
        <w:rPr>
          <w:rFonts w:ascii="Arial" w:eastAsia="Arial" w:hAnsi="Arial" w:cs="Arial"/>
          <w:color w:val="000000"/>
          <w:lang w:val="en-US" w:eastAsia="en-US"/>
        </w:rPr>
        <w:t xml:space="preserve">S2: I think that using nature to help you is a very important thing, they have many more years to think of a strategy than humans, I think we should use them as a role model for our </w:t>
      </w:r>
      <w:proofErr w:type="gramStart"/>
      <w:r>
        <w:rPr>
          <w:rFonts w:ascii="Arial" w:eastAsia="Arial" w:hAnsi="Arial" w:cs="Arial"/>
          <w:color w:val="000000"/>
          <w:lang w:val="en-US" w:eastAsia="en-US"/>
        </w:rPr>
        <w:t>design</w:t>
      </w:r>
      <w:proofErr w:type="gramEnd"/>
      <w:r>
        <w:rPr>
          <w:rFonts w:ascii="Arial" w:eastAsia="Arial" w:hAnsi="Arial" w:cs="Arial"/>
          <w:color w:val="000000"/>
          <w:lang w:val="en-US" w:eastAsia="en-US"/>
        </w:rPr>
        <w:t xml:space="preserve"> </w:t>
      </w:r>
    </w:p>
    <w:p w14:paraId="10DF33A7" w14:textId="77777777" w:rsidR="00D67558" w:rsidRDefault="00000000">
      <w:pPr>
        <w:spacing w:before="240" w:after="240" w:line="240" w:lineRule="auto"/>
      </w:pPr>
      <w:r>
        <w:rPr>
          <w:rFonts w:ascii="Arial" w:eastAsia="Arial" w:hAnsi="Arial" w:cs="Arial"/>
          <w:color w:val="000000"/>
          <w:lang w:val="en-US" w:eastAsia="en-US"/>
        </w:rPr>
        <w:t>C: Do you think this project is a good start for you to start looking for inspiration from nature?</w:t>
      </w:r>
    </w:p>
    <w:p w14:paraId="5DCD4CAE" w14:textId="77777777" w:rsidR="00D67558" w:rsidRDefault="00000000">
      <w:pPr>
        <w:spacing w:before="240" w:after="240" w:line="240" w:lineRule="auto"/>
      </w:pPr>
      <w:r>
        <w:rPr>
          <w:rFonts w:ascii="Arial" w:eastAsia="Arial" w:hAnsi="Arial" w:cs="Arial"/>
          <w:color w:val="000000"/>
          <w:lang w:val="en-US" w:eastAsia="en-US"/>
        </w:rPr>
        <w:t xml:space="preserve">S2: I think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t>
      </w:r>
    </w:p>
    <w:p w14:paraId="2803A633" w14:textId="77777777" w:rsidR="00D67558" w:rsidRDefault="00000000">
      <w:pPr>
        <w:spacing w:before="240" w:after="240" w:line="240" w:lineRule="auto"/>
      </w:pPr>
      <w:r>
        <w:rPr>
          <w:rFonts w:ascii="Arial" w:eastAsia="Arial" w:hAnsi="Arial" w:cs="Arial"/>
          <w:color w:val="000000"/>
          <w:lang w:val="en-US" w:eastAsia="en-US"/>
        </w:rPr>
        <w:lastRenderedPageBreak/>
        <w:t>C: have you ever designed something inspired by nature before this project?</w:t>
      </w:r>
    </w:p>
    <w:p w14:paraId="2F0BB717" w14:textId="77777777" w:rsidR="00D67558" w:rsidRDefault="00000000">
      <w:pPr>
        <w:spacing w:before="240" w:after="240" w:line="240" w:lineRule="auto"/>
      </w:pPr>
      <w:r>
        <w:rPr>
          <w:rFonts w:ascii="Arial" w:eastAsia="Arial" w:hAnsi="Arial" w:cs="Arial"/>
          <w:color w:val="000000"/>
          <w:lang w:val="en-US" w:eastAsia="en-US"/>
        </w:rPr>
        <w:t xml:space="preserve">S2: umm I can’t recall but I do not think </w:t>
      </w:r>
      <w:proofErr w:type="gramStart"/>
      <w:r>
        <w:rPr>
          <w:rFonts w:ascii="Arial" w:eastAsia="Arial" w:hAnsi="Arial" w:cs="Arial"/>
          <w:color w:val="000000"/>
          <w:lang w:val="en-US" w:eastAsia="en-US"/>
        </w:rPr>
        <w:t>so</w:t>
      </w:r>
      <w:proofErr w:type="gramEnd"/>
    </w:p>
    <w:p w14:paraId="6F7BA88C" w14:textId="77777777" w:rsidR="00D67558" w:rsidRDefault="00000000">
      <w:pPr>
        <w:spacing w:before="240" w:after="240" w:line="240" w:lineRule="auto"/>
      </w:pPr>
      <w:r>
        <w:rPr>
          <w:rFonts w:ascii="Arial" w:eastAsia="Arial" w:hAnsi="Arial" w:cs="Arial"/>
          <w:color w:val="000000"/>
          <w:lang w:val="en-US" w:eastAsia="en-US"/>
        </w:rPr>
        <w:t xml:space="preserve">C: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it’s a new topic for you </w:t>
      </w:r>
    </w:p>
    <w:p w14:paraId="75FDEFBA" w14:textId="77777777" w:rsidR="00D67558" w:rsidRDefault="00000000">
      <w:pPr>
        <w:spacing w:before="240" w:after="240" w:line="240" w:lineRule="auto"/>
      </w:pPr>
      <w:r>
        <w:rPr>
          <w:rFonts w:ascii="Arial" w:eastAsia="Arial" w:hAnsi="Arial" w:cs="Arial"/>
          <w:color w:val="000000"/>
          <w:lang w:val="en-US" w:eastAsia="en-US"/>
        </w:rPr>
        <w:t xml:space="preserve">S2: yea I believe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t>
      </w:r>
    </w:p>
    <w:p w14:paraId="29E2AFED" w14:textId="77777777" w:rsidR="00D67558" w:rsidRDefault="00000000">
      <w:pPr>
        <w:spacing w:before="240" w:after="240" w:line="240" w:lineRule="auto"/>
      </w:pPr>
      <w:r>
        <w:rPr>
          <w:rFonts w:ascii="Arial" w:eastAsia="Arial" w:hAnsi="Arial" w:cs="Arial"/>
          <w:color w:val="000000"/>
          <w:lang w:val="en-US" w:eastAsia="en-US"/>
        </w:rPr>
        <w:t>C: Can you name like one thing that makes this project different from the previous design projects?</w:t>
      </w:r>
    </w:p>
    <w:p w14:paraId="7883EC96" w14:textId="77777777" w:rsidR="00D67558" w:rsidRDefault="00000000">
      <w:pPr>
        <w:spacing w:before="240" w:after="240" w:line="240" w:lineRule="auto"/>
      </w:pPr>
      <w:r>
        <w:rPr>
          <w:rFonts w:ascii="Arial" w:eastAsia="Arial" w:hAnsi="Arial" w:cs="Arial"/>
          <w:color w:val="000000"/>
          <w:lang w:val="en-US" w:eastAsia="en-US"/>
        </w:rPr>
        <w:t xml:space="preserve">S2: umm I think it has a </w:t>
      </w:r>
      <w:proofErr w:type="gramStart"/>
      <w:r>
        <w:rPr>
          <w:rFonts w:ascii="Arial" w:eastAsia="Arial" w:hAnsi="Arial" w:cs="Arial"/>
          <w:color w:val="000000"/>
          <w:lang w:val="en-US" w:eastAsia="en-US"/>
        </w:rPr>
        <w:t>more clear</w:t>
      </w:r>
      <w:proofErr w:type="gramEnd"/>
      <w:r>
        <w:rPr>
          <w:rFonts w:ascii="Arial" w:eastAsia="Arial" w:hAnsi="Arial" w:cs="Arial"/>
          <w:color w:val="000000"/>
          <w:lang w:val="en-US" w:eastAsia="en-US"/>
        </w:rPr>
        <w:t xml:space="preserve"> goal to what you are trying to do, so that makes it a bit easier</w:t>
      </w:r>
    </w:p>
    <w:p w14:paraId="7818405B" w14:textId="77777777" w:rsidR="00D67558" w:rsidRDefault="00000000">
      <w:pPr>
        <w:spacing w:before="240" w:after="240" w:line="240" w:lineRule="auto"/>
      </w:pPr>
      <w:r>
        <w:rPr>
          <w:rFonts w:ascii="Arial" w:eastAsia="Arial" w:hAnsi="Arial" w:cs="Arial"/>
          <w:color w:val="000000"/>
          <w:lang w:val="en-US" w:eastAsia="en-US"/>
        </w:rPr>
        <w:t xml:space="preserve">C: and what is the clear goal for you here </w:t>
      </w:r>
    </w:p>
    <w:p w14:paraId="5569EBA7" w14:textId="77777777" w:rsidR="00D67558" w:rsidRDefault="00000000">
      <w:pPr>
        <w:spacing w:before="240" w:after="240" w:line="240" w:lineRule="auto"/>
      </w:pPr>
      <w:r>
        <w:rPr>
          <w:rFonts w:ascii="Arial" w:eastAsia="Arial" w:hAnsi="Arial" w:cs="Arial"/>
          <w:color w:val="000000"/>
          <w:lang w:val="en-US" w:eastAsia="en-US"/>
        </w:rPr>
        <w:t xml:space="preserve">S2: helping campers to stay like warm and </w:t>
      </w:r>
      <w:proofErr w:type="gramStart"/>
      <w:r>
        <w:rPr>
          <w:rFonts w:ascii="Arial" w:eastAsia="Arial" w:hAnsi="Arial" w:cs="Arial"/>
          <w:color w:val="000000"/>
          <w:lang w:val="en-US" w:eastAsia="en-US"/>
        </w:rPr>
        <w:t>dry</w:t>
      </w:r>
      <w:proofErr w:type="gramEnd"/>
      <w:r>
        <w:rPr>
          <w:rFonts w:ascii="Arial" w:eastAsia="Arial" w:hAnsi="Arial" w:cs="Arial"/>
          <w:color w:val="000000"/>
          <w:lang w:val="en-US" w:eastAsia="en-US"/>
        </w:rPr>
        <w:t xml:space="preserve"> </w:t>
      </w:r>
    </w:p>
    <w:p w14:paraId="5B82449A" w14:textId="77777777" w:rsidR="00D67558" w:rsidRDefault="00000000">
      <w:pPr>
        <w:spacing w:before="240" w:after="240" w:line="240" w:lineRule="auto"/>
      </w:pPr>
      <w:r>
        <w:rPr>
          <w:rFonts w:ascii="Arial" w:eastAsia="Arial" w:hAnsi="Arial" w:cs="Arial"/>
          <w:color w:val="000000"/>
          <w:lang w:val="en-US" w:eastAsia="en-US"/>
        </w:rPr>
        <w:t>C: do you think the goal to use nature as an inspiration is clear enough for you</w:t>
      </w:r>
    </w:p>
    <w:p w14:paraId="2F8EA71B" w14:textId="77777777" w:rsidR="00D67558" w:rsidRDefault="00000000">
      <w:pPr>
        <w:spacing w:before="240" w:after="240" w:line="240" w:lineRule="auto"/>
      </w:pPr>
      <w:r>
        <w:rPr>
          <w:rFonts w:ascii="Arial" w:eastAsia="Arial" w:hAnsi="Arial" w:cs="Arial"/>
          <w:color w:val="000000"/>
          <w:lang w:val="en-US" w:eastAsia="en-US"/>
        </w:rPr>
        <w:t>S2: yes</w:t>
      </w:r>
    </w:p>
    <w:p w14:paraId="0EAD8483" w14:textId="77777777" w:rsidR="00D67558" w:rsidRDefault="00000000">
      <w:pPr>
        <w:spacing w:before="240" w:after="240" w:line="240" w:lineRule="auto"/>
      </w:pPr>
      <w:r>
        <w:rPr>
          <w:rFonts w:ascii="Arial" w:eastAsia="Arial" w:hAnsi="Arial" w:cs="Arial"/>
          <w:color w:val="000000"/>
          <w:lang w:val="en-US" w:eastAsia="en-US"/>
        </w:rPr>
        <w:t>C: what is the biggest challenge you encountered when using TinkerCAD</w:t>
      </w:r>
    </w:p>
    <w:p w14:paraId="31C156EE" w14:textId="77777777" w:rsidR="00D67558" w:rsidRDefault="00000000">
      <w:pPr>
        <w:spacing w:before="240" w:after="240" w:line="240" w:lineRule="auto"/>
      </w:pPr>
      <w:r>
        <w:rPr>
          <w:rFonts w:ascii="Arial" w:eastAsia="Arial" w:hAnsi="Arial" w:cs="Arial"/>
          <w:color w:val="000000"/>
          <w:lang w:val="en-US" w:eastAsia="en-US"/>
        </w:rPr>
        <w:t xml:space="preserve">S2: if i have to scale things that were at angles, if I want to make things shorter, it </w:t>
      </w:r>
      <w:proofErr w:type="gramStart"/>
      <w:r>
        <w:rPr>
          <w:rFonts w:ascii="Arial" w:eastAsia="Arial" w:hAnsi="Arial" w:cs="Arial"/>
          <w:color w:val="000000"/>
          <w:lang w:val="en-US" w:eastAsia="en-US"/>
        </w:rPr>
        <w:t>would</w:t>
      </w:r>
      <w:proofErr w:type="gramEnd"/>
      <w:r>
        <w:rPr>
          <w:rFonts w:ascii="Arial" w:eastAsia="Arial" w:hAnsi="Arial" w:cs="Arial"/>
          <w:color w:val="000000"/>
          <w:lang w:val="en-US" w:eastAsia="en-US"/>
        </w:rPr>
        <w:t xml:space="preserve"> change the angle of it. Instead of being, let's say ten degrees if I made it smaller, it would then become more to umm one degree or so. </w:t>
      </w:r>
    </w:p>
    <w:p w14:paraId="6130AAEC" w14:textId="77777777" w:rsidR="00D67558" w:rsidRDefault="00000000">
      <w:pPr>
        <w:spacing w:before="240" w:after="240" w:line="240" w:lineRule="auto"/>
      </w:pPr>
      <w:r>
        <w:rPr>
          <w:rFonts w:ascii="Arial" w:eastAsia="Arial" w:hAnsi="Arial" w:cs="Arial"/>
          <w:color w:val="000000"/>
          <w:lang w:val="en-US" w:eastAsia="en-US"/>
        </w:rPr>
        <w:t xml:space="preserve">C: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it’s difficult to control the small changes? S2: yes, but i think it’s a good start to </w:t>
      </w:r>
      <w:proofErr w:type="gramStart"/>
      <w:r>
        <w:rPr>
          <w:rFonts w:ascii="Arial" w:eastAsia="Arial" w:hAnsi="Arial" w:cs="Arial"/>
          <w:color w:val="000000"/>
          <w:lang w:val="en-US" w:eastAsia="en-US"/>
        </w:rPr>
        <w:t>CAD</w:t>
      </w:r>
      <w:proofErr w:type="gramEnd"/>
    </w:p>
    <w:p w14:paraId="2319FDFF" w14:textId="77777777" w:rsidR="00D67558" w:rsidRDefault="00000000">
      <w:pPr>
        <w:spacing w:before="240" w:after="240" w:line="240" w:lineRule="auto"/>
      </w:pPr>
      <w:r>
        <w:rPr>
          <w:rFonts w:ascii="Arial" w:eastAsia="Arial" w:hAnsi="Arial" w:cs="Arial"/>
          <w:color w:val="000000"/>
          <w:lang w:val="en-US" w:eastAsia="en-US"/>
        </w:rPr>
        <w:t>C: and what do you think is the biggest challenge of turning the sketches onto TinkerCAD?</w:t>
      </w:r>
    </w:p>
    <w:p w14:paraId="3731E672" w14:textId="77777777" w:rsidR="00D67558" w:rsidRDefault="00000000">
      <w:pPr>
        <w:spacing w:before="240" w:after="240" w:line="240" w:lineRule="auto"/>
      </w:pPr>
      <w:r>
        <w:rPr>
          <w:rFonts w:ascii="Arial" w:eastAsia="Arial" w:hAnsi="Arial" w:cs="Arial"/>
          <w:color w:val="000000"/>
          <w:lang w:val="en-US" w:eastAsia="en-US"/>
        </w:rPr>
        <w:t xml:space="preserve">S2: umm, i think it’s getting like some of the edges round, because some of the shapes you have to manually produce, you couldn't round off the </w:t>
      </w:r>
      <w:proofErr w:type="gramStart"/>
      <w:r>
        <w:rPr>
          <w:rFonts w:ascii="Arial" w:eastAsia="Arial" w:hAnsi="Arial" w:cs="Arial"/>
          <w:color w:val="000000"/>
          <w:lang w:val="en-US" w:eastAsia="en-US"/>
        </w:rPr>
        <w:t>size</w:t>
      </w:r>
      <w:proofErr w:type="gramEnd"/>
      <w:r>
        <w:rPr>
          <w:rFonts w:ascii="Arial" w:eastAsia="Arial" w:hAnsi="Arial" w:cs="Arial"/>
          <w:color w:val="000000"/>
          <w:lang w:val="en-US" w:eastAsia="en-US"/>
        </w:rPr>
        <w:t xml:space="preserve"> </w:t>
      </w:r>
    </w:p>
    <w:p w14:paraId="10626FD8" w14:textId="77777777" w:rsidR="00D67558" w:rsidRDefault="00000000">
      <w:pPr>
        <w:spacing w:before="240" w:after="240" w:line="240" w:lineRule="auto"/>
      </w:pPr>
      <w:r>
        <w:rPr>
          <w:rFonts w:ascii="Arial" w:eastAsia="Arial" w:hAnsi="Arial" w:cs="Arial"/>
          <w:color w:val="000000"/>
          <w:lang w:val="en-US" w:eastAsia="en-US"/>
        </w:rPr>
        <w:t>C: did you use the cutting or combining or scribble to form the shapes?</w:t>
      </w:r>
    </w:p>
    <w:p w14:paraId="06E4D77C" w14:textId="0CD5F28C" w:rsidR="00D67558" w:rsidRDefault="00000000">
      <w:pPr>
        <w:spacing w:before="240" w:after="240" w:line="240" w:lineRule="auto"/>
      </w:pPr>
      <w:r>
        <w:rPr>
          <w:rFonts w:ascii="Arial" w:eastAsia="Arial" w:hAnsi="Arial" w:cs="Arial"/>
          <w:color w:val="000000"/>
          <w:lang w:val="en-US" w:eastAsia="en-US"/>
        </w:rPr>
        <w:t xml:space="preserve">S2: I used the cutting, just the </w:t>
      </w:r>
      <w:proofErr w:type="gramStart"/>
      <w:r>
        <w:rPr>
          <w:rFonts w:ascii="Arial" w:eastAsia="Arial" w:hAnsi="Arial" w:cs="Arial"/>
          <w:color w:val="000000"/>
          <w:lang w:val="en-US" w:eastAsia="en-US"/>
        </w:rPr>
        <w:t>cutting</w:t>
      </w:r>
      <w:proofErr w:type="gramEnd"/>
      <w:r>
        <w:rPr>
          <w:rFonts w:ascii="Arial" w:eastAsia="Arial" w:hAnsi="Arial" w:cs="Arial"/>
          <w:color w:val="000000"/>
          <w:lang w:val="en-US" w:eastAsia="en-US"/>
        </w:rPr>
        <w:t xml:space="preserve"> </w:t>
      </w:r>
    </w:p>
    <w:p w14:paraId="142B6194" w14:textId="77777777" w:rsidR="00D67558" w:rsidRDefault="00000000">
      <w:pPr>
        <w:spacing w:before="240" w:after="240" w:line="240" w:lineRule="auto"/>
      </w:pPr>
      <w:r>
        <w:rPr>
          <w:rFonts w:ascii="Arial" w:eastAsia="Arial" w:hAnsi="Arial" w:cs="Arial"/>
          <w:color w:val="000000"/>
          <w:lang w:val="en-US" w:eastAsia="en-US"/>
        </w:rPr>
        <w:t xml:space="preserve">C: so, which one do you think you would like to improve on the most? </w:t>
      </w:r>
    </w:p>
    <w:p w14:paraId="5F4B20B6" w14:textId="77777777" w:rsidR="00D67558" w:rsidRDefault="00000000">
      <w:pPr>
        <w:spacing w:before="240" w:after="240" w:line="240" w:lineRule="auto"/>
      </w:pPr>
      <w:r>
        <w:rPr>
          <w:rFonts w:ascii="Arial" w:eastAsia="Arial" w:hAnsi="Arial" w:cs="Arial"/>
          <w:color w:val="000000"/>
          <w:lang w:val="en-US" w:eastAsia="en-US"/>
        </w:rPr>
        <w:t xml:space="preserve">S15: I could have </w:t>
      </w:r>
      <w:proofErr w:type="gramStart"/>
      <w:r>
        <w:rPr>
          <w:rFonts w:ascii="Arial" w:eastAsia="Arial" w:hAnsi="Arial" w:cs="Arial"/>
          <w:color w:val="000000"/>
          <w:lang w:val="en-US" w:eastAsia="en-US"/>
        </w:rPr>
        <w:t>understand</w:t>
      </w:r>
      <w:proofErr w:type="gramEnd"/>
      <w:r>
        <w:rPr>
          <w:rFonts w:ascii="Arial" w:eastAsia="Arial" w:hAnsi="Arial" w:cs="Arial"/>
          <w:color w:val="000000"/>
          <w:lang w:val="en-US" w:eastAsia="en-US"/>
        </w:rPr>
        <w:t xml:space="preserve"> the design challenge better </w:t>
      </w:r>
    </w:p>
    <w:p w14:paraId="6032DDED" w14:textId="77777777" w:rsidR="00D67558" w:rsidRDefault="00000000">
      <w:pPr>
        <w:spacing w:before="240" w:after="240" w:line="240" w:lineRule="auto"/>
      </w:pPr>
      <w:r>
        <w:rPr>
          <w:rFonts w:ascii="Arial" w:eastAsia="Arial" w:hAnsi="Arial" w:cs="Arial"/>
          <w:color w:val="000000"/>
          <w:lang w:val="en-US" w:eastAsia="en-US"/>
        </w:rPr>
        <w:t xml:space="preserve">C: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like do you feel like you could have had more time, or more explanation on it?</w:t>
      </w:r>
    </w:p>
    <w:p w14:paraId="1A78B7F3" w14:textId="77777777" w:rsidR="00D67558" w:rsidRDefault="00000000">
      <w:pPr>
        <w:spacing w:before="240" w:after="240" w:line="240" w:lineRule="auto"/>
      </w:pPr>
      <w:r>
        <w:rPr>
          <w:rFonts w:ascii="Arial" w:eastAsia="Arial" w:hAnsi="Arial" w:cs="Arial"/>
          <w:color w:val="000000"/>
          <w:lang w:val="en-US" w:eastAsia="en-US"/>
        </w:rPr>
        <w:t xml:space="preserve">S15: both </w:t>
      </w:r>
    </w:p>
    <w:p w14:paraId="24359981" w14:textId="77777777" w:rsidR="00D67558" w:rsidRDefault="00000000">
      <w:pPr>
        <w:spacing w:before="240" w:after="240" w:line="240" w:lineRule="auto"/>
      </w:pPr>
      <w:r>
        <w:rPr>
          <w:rFonts w:ascii="Arial" w:eastAsia="Arial" w:hAnsi="Arial" w:cs="Arial"/>
          <w:color w:val="000000"/>
          <w:lang w:val="en-US" w:eastAsia="en-US"/>
        </w:rPr>
        <w:t xml:space="preserve">C: okay, and have you heard of using nature as inspiration for design before this project? S15: umm yea I heard of </w:t>
      </w:r>
      <w:proofErr w:type="gramStart"/>
      <w:r>
        <w:rPr>
          <w:rFonts w:ascii="Arial" w:eastAsia="Arial" w:hAnsi="Arial" w:cs="Arial"/>
          <w:color w:val="000000"/>
          <w:lang w:val="en-US" w:eastAsia="en-US"/>
        </w:rPr>
        <w:t>it</w:t>
      </w:r>
      <w:proofErr w:type="gramEnd"/>
      <w:r>
        <w:rPr>
          <w:rFonts w:ascii="Arial" w:eastAsia="Arial" w:hAnsi="Arial" w:cs="Arial"/>
          <w:color w:val="000000"/>
          <w:lang w:val="en-US" w:eastAsia="en-US"/>
        </w:rPr>
        <w:t xml:space="preserve"> </w:t>
      </w:r>
    </w:p>
    <w:p w14:paraId="374EB47E" w14:textId="77777777" w:rsidR="00D67558" w:rsidRDefault="00000000">
      <w:pPr>
        <w:spacing w:before="240" w:after="240" w:line="240" w:lineRule="auto"/>
      </w:pPr>
      <w:r>
        <w:rPr>
          <w:rFonts w:ascii="Arial" w:eastAsia="Arial" w:hAnsi="Arial" w:cs="Arial"/>
          <w:color w:val="000000"/>
          <w:lang w:val="en-US" w:eastAsia="en-US"/>
        </w:rPr>
        <w:t>C: and how is this design project different from the previous ones you have?</w:t>
      </w:r>
    </w:p>
    <w:p w14:paraId="616F1C50" w14:textId="77777777" w:rsidR="00D67558" w:rsidRDefault="00000000">
      <w:pPr>
        <w:spacing w:before="240" w:after="240" w:line="240" w:lineRule="auto"/>
      </w:pPr>
      <w:r>
        <w:rPr>
          <w:rFonts w:ascii="Arial" w:eastAsia="Arial" w:hAnsi="Arial" w:cs="Arial"/>
          <w:color w:val="000000"/>
          <w:lang w:val="en-US" w:eastAsia="en-US"/>
        </w:rPr>
        <w:t xml:space="preserve">S15: well for this one, we can work with partners, we can come up with stuff together, and we can make our own designs, actually that is also in previous design </w:t>
      </w:r>
      <w:proofErr w:type="gramStart"/>
      <w:r>
        <w:rPr>
          <w:rFonts w:ascii="Arial" w:eastAsia="Arial" w:hAnsi="Arial" w:cs="Arial"/>
          <w:color w:val="000000"/>
          <w:lang w:val="en-US" w:eastAsia="en-US"/>
        </w:rPr>
        <w:t>projects</w:t>
      </w:r>
      <w:proofErr w:type="gramEnd"/>
    </w:p>
    <w:p w14:paraId="7E9E2165" w14:textId="77777777" w:rsidR="00D67558" w:rsidRDefault="00000000">
      <w:pPr>
        <w:spacing w:before="240" w:after="240" w:line="240" w:lineRule="auto"/>
      </w:pPr>
      <w:r>
        <w:rPr>
          <w:rFonts w:ascii="Arial" w:eastAsia="Arial" w:hAnsi="Arial" w:cs="Arial"/>
          <w:color w:val="000000"/>
          <w:lang w:val="en-US" w:eastAsia="en-US"/>
        </w:rPr>
        <w:t>C: yea yea</w:t>
      </w:r>
    </w:p>
    <w:p w14:paraId="137414F5" w14:textId="77777777" w:rsidR="00D67558" w:rsidRDefault="00000000">
      <w:pPr>
        <w:spacing w:before="240" w:after="240" w:line="240" w:lineRule="auto"/>
      </w:pPr>
      <w:r>
        <w:rPr>
          <w:rFonts w:ascii="Arial" w:eastAsia="Arial" w:hAnsi="Arial" w:cs="Arial"/>
          <w:color w:val="000000"/>
          <w:lang w:val="en-US" w:eastAsia="en-US"/>
        </w:rPr>
        <w:lastRenderedPageBreak/>
        <w:t xml:space="preserve">S15: and this time we get better </w:t>
      </w:r>
      <w:proofErr w:type="gramStart"/>
      <w:r>
        <w:rPr>
          <w:rFonts w:ascii="Arial" w:eastAsia="Arial" w:hAnsi="Arial" w:cs="Arial"/>
          <w:color w:val="000000"/>
          <w:lang w:val="en-US" w:eastAsia="en-US"/>
        </w:rPr>
        <w:t>feedback</w:t>
      </w:r>
      <w:proofErr w:type="gramEnd"/>
      <w:r>
        <w:rPr>
          <w:rFonts w:ascii="Arial" w:eastAsia="Arial" w:hAnsi="Arial" w:cs="Arial"/>
          <w:color w:val="000000"/>
          <w:lang w:val="en-US" w:eastAsia="en-US"/>
        </w:rPr>
        <w:t xml:space="preserve"> </w:t>
      </w:r>
    </w:p>
    <w:p w14:paraId="49A326B6" w14:textId="77777777" w:rsidR="006304A7" w:rsidRDefault="00000000">
      <w:pPr>
        <w:spacing w:before="240" w:after="240" w:line="240" w:lineRule="auto"/>
      </w:pPr>
      <w:r>
        <w:rPr>
          <w:rFonts w:ascii="Arial" w:eastAsia="Arial" w:hAnsi="Arial" w:cs="Arial"/>
          <w:color w:val="000000"/>
          <w:lang w:val="en-US" w:eastAsia="en-US"/>
        </w:rPr>
        <w:t xml:space="preserve">C: like from each other? S15: yes, and this time we also have a sheet like where you can see which level you are on (referring to the formative assessment sheet), last unit we didn’t have </w:t>
      </w:r>
      <w:proofErr w:type="gramStart"/>
      <w:r>
        <w:rPr>
          <w:rFonts w:ascii="Arial" w:eastAsia="Arial" w:hAnsi="Arial" w:cs="Arial"/>
          <w:color w:val="000000"/>
          <w:lang w:val="en-US" w:eastAsia="en-US"/>
        </w:rPr>
        <w:t>that</w:t>
      </w:r>
      <w:proofErr w:type="gramEnd"/>
      <w:r>
        <w:rPr>
          <w:rFonts w:ascii="Arial" w:eastAsia="Arial" w:hAnsi="Arial" w:cs="Arial"/>
          <w:color w:val="000000"/>
          <w:lang w:val="en-US" w:eastAsia="en-US"/>
        </w:rPr>
        <w:t xml:space="preserve"> </w:t>
      </w:r>
    </w:p>
    <w:p w14:paraId="02DC6F5D" w14:textId="3E39C764" w:rsidR="00D67558" w:rsidRDefault="00000000">
      <w:pPr>
        <w:spacing w:before="240" w:after="240" w:line="240" w:lineRule="auto"/>
      </w:pPr>
      <w:r>
        <w:rPr>
          <w:rFonts w:ascii="Arial" w:eastAsia="Arial" w:hAnsi="Arial" w:cs="Arial"/>
          <w:color w:val="000000"/>
          <w:lang w:val="en-US" w:eastAsia="en-US"/>
        </w:rPr>
        <w:t>C: do you like the idea of using inspiration from nature?</w:t>
      </w:r>
    </w:p>
    <w:p w14:paraId="5DA8F7FC" w14:textId="77777777" w:rsidR="00D67558" w:rsidRDefault="00000000">
      <w:pPr>
        <w:spacing w:before="240" w:after="240" w:line="240" w:lineRule="auto"/>
      </w:pPr>
      <w:r>
        <w:rPr>
          <w:rFonts w:ascii="Arial" w:eastAsia="Arial" w:hAnsi="Arial" w:cs="Arial"/>
          <w:color w:val="000000"/>
          <w:lang w:val="en-US" w:eastAsia="en-US"/>
        </w:rPr>
        <w:t xml:space="preserve">S4: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i think so, because a lot of the design we use in life are inspirated by nature, and it’s kind of nice to get ideas and make some stuff that are useful </w:t>
      </w:r>
    </w:p>
    <w:p w14:paraId="363E570A" w14:textId="77777777" w:rsidR="00D67558" w:rsidRDefault="00000000">
      <w:pPr>
        <w:spacing w:before="240" w:after="240" w:line="240" w:lineRule="auto"/>
      </w:pPr>
      <w:r>
        <w:rPr>
          <w:rFonts w:ascii="Arial" w:eastAsia="Arial" w:hAnsi="Arial" w:cs="Arial"/>
          <w:color w:val="000000"/>
          <w:lang w:val="en-US" w:eastAsia="en-US"/>
        </w:rPr>
        <w:t xml:space="preserve">C: okay, i see here you put like you were just starting at coming up with ideas (item 4 on the formative assessment), do you feel like you had some </w:t>
      </w:r>
      <w:proofErr w:type="gramStart"/>
      <w:r>
        <w:rPr>
          <w:rFonts w:ascii="Arial" w:eastAsia="Arial" w:hAnsi="Arial" w:cs="Arial"/>
          <w:color w:val="000000"/>
          <w:lang w:val="en-US" w:eastAsia="en-US"/>
        </w:rPr>
        <w:t>difficulties</w:t>
      </w:r>
      <w:proofErr w:type="gramEnd"/>
      <w:r>
        <w:rPr>
          <w:rFonts w:ascii="Arial" w:eastAsia="Arial" w:hAnsi="Arial" w:cs="Arial"/>
          <w:color w:val="000000"/>
          <w:lang w:val="en-US" w:eastAsia="en-US"/>
        </w:rPr>
        <w:t xml:space="preserve"> or you could have have some more time to… </w:t>
      </w:r>
    </w:p>
    <w:p w14:paraId="109DF8F9" w14:textId="77777777" w:rsidR="00D67558" w:rsidRDefault="00000000">
      <w:pPr>
        <w:spacing w:before="240" w:after="240" w:line="240" w:lineRule="auto"/>
      </w:pPr>
      <w:r>
        <w:rPr>
          <w:rFonts w:ascii="Arial" w:eastAsia="Arial" w:hAnsi="Arial" w:cs="Arial"/>
          <w:color w:val="000000"/>
          <w:lang w:val="en-US" w:eastAsia="en-US"/>
        </w:rPr>
        <w:t xml:space="preserve">S4: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it was a little bit hard for me to get ideas </w:t>
      </w:r>
    </w:p>
    <w:p w14:paraId="17650FDF" w14:textId="77777777" w:rsidR="00D67558" w:rsidRDefault="00000000">
      <w:pPr>
        <w:spacing w:before="240" w:after="240" w:line="240" w:lineRule="auto"/>
      </w:pPr>
      <w:r>
        <w:rPr>
          <w:rFonts w:ascii="Arial" w:eastAsia="Arial" w:hAnsi="Arial" w:cs="Arial"/>
          <w:color w:val="000000"/>
          <w:lang w:val="en-US" w:eastAsia="en-US"/>
        </w:rPr>
        <w:t>C: do you think there could be some ways to help you come up with ideas?</w:t>
      </w:r>
    </w:p>
    <w:p w14:paraId="1B1EA652" w14:textId="77777777" w:rsidR="00D67558" w:rsidRDefault="00000000">
      <w:pPr>
        <w:spacing w:before="240" w:after="240" w:line="240" w:lineRule="auto"/>
      </w:pPr>
      <w:r>
        <w:rPr>
          <w:rFonts w:ascii="Arial" w:eastAsia="Arial" w:hAnsi="Arial" w:cs="Arial"/>
          <w:color w:val="000000"/>
          <w:lang w:val="en-US" w:eastAsia="en-US"/>
        </w:rPr>
        <w:t xml:space="preserve">S4: umm </w:t>
      </w:r>
    </w:p>
    <w:p w14:paraId="01DF5622" w14:textId="77777777" w:rsidR="00D67558" w:rsidRDefault="00000000">
      <w:pPr>
        <w:spacing w:before="240" w:after="240" w:line="240" w:lineRule="auto"/>
      </w:pPr>
      <w:r>
        <w:rPr>
          <w:rFonts w:ascii="Arial" w:eastAsia="Arial" w:hAnsi="Arial" w:cs="Arial"/>
          <w:color w:val="000000"/>
          <w:lang w:val="en-US" w:eastAsia="en-US"/>
        </w:rPr>
        <w:t xml:space="preserve">C: or something to help you better understand and create </w:t>
      </w:r>
    </w:p>
    <w:p w14:paraId="6FF80E9F" w14:textId="77777777" w:rsidR="00D67558" w:rsidRDefault="00000000">
      <w:pPr>
        <w:spacing w:before="240" w:after="240" w:line="240" w:lineRule="auto"/>
      </w:pPr>
      <w:r>
        <w:rPr>
          <w:rFonts w:ascii="Arial" w:eastAsia="Arial" w:hAnsi="Arial" w:cs="Arial"/>
          <w:color w:val="000000"/>
          <w:lang w:val="en-US" w:eastAsia="en-US"/>
        </w:rPr>
        <w:t xml:space="preserve">S4: umm maybe I could have looked more at the material i got, look at the nature material a bit more </w:t>
      </w:r>
      <w:proofErr w:type="gramStart"/>
      <w:r>
        <w:rPr>
          <w:rFonts w:ascii="Arial" w:eastAsia="Arial" w:hAnsi="Arial" w:cs="Arial"/>
          <w:color w:val="000000"/>
          <w:lang w:val="en-US" w:eastAsia="en-US"/>
        </w:rPr>
        <w:t>carefully</w:t>
      </w:r>
      <w:proofErr w:type="gramEnd"/>
    </w:p>
    <w:p w14:paraId="699C5841" w14:textId="77777777" w:rsidR="00D67558" w:rsidRDefault="00000000">
      <w:pPr>
        <w:spacing w:before="240" w:after="240" w:line="240" w:lineRule="auto"/>
      </w:pPr>
      <w:r>
        <w:rPr>
          <w:rFonts w:ascii="Arial" w:eastAsia="Arial" w:hAnsi="Arial" w:cs="Arial"/>
          <w:color w:val="000000"/>
          <w:lang w:val="en-US" w:eastAsia="en-US"/>
        </w:rPr>
        <w:t>C: how is this project different from previous design projects?</w:t>
      </w:r>
    </w:p>
    <w:p w14:paraId="2DF2B225" w14:textId="77777777" w:rsidR="00D67558" w:rsidRDefault="00000000">
      <w:pPr>
        <w:spacing w:before="240" w:after="240" w:line="240" w:lineRule="auto"/>
      </w:pPr>
      <w:r>
        <w:rPr>
          <w:rFonts w:ascii="Arial" w:eastAsia="Arial" w:hAnsi="Arial" w:cs="Arial"/>
          <w:color w:val="000000"/>
          <w:lang w:val="en-US" w:eastAsia="en-US"/>
        </w:rPr>
        <w:t xml:space="preserve">S9: I feel that this one is leaned more towards </w:t>
      </w:r>
      <w:proofErr w:type="gramStart"/>
      <w:r>
        <w:rPr>
          <w:rFonts w:ascii="Arial" w:eastAsia="Arial" w:hAnsi="Arial" w:cs="Arial"/>
          <w:color w:val="000000"/>
          <w:lang w:val="en-US" w:eastAsia="en-US"/>
        </w:rPr>
        <w:t>nature</w:t>
      </w:r>
      <w:proofErr w:type="gramEnd"/>
    </w:p>
    <w:p w14:paraId="52A90AEF" w14:textId="77777777" w:rsidR="00D67558" w:rsidRDefault="00000000">
      <w:pPr>
        <w:spacing w:before="240" w:after="240" w:line="240" w:lineRule="auto"/>
      </w:pPr>
      <w:r>
        <w:rPr>
          <w:rFonts w:ascii="Arial" w:eastAsia="Arial" w:hAnsi="Arial" w:cs="Arial"/>
          <w:color w:val="000000"/>
          <w:lang w:val="en-US" w:eastAsia="en-US"/>
        </w:rPr>
        <w:t xml:space="preserve">S8: and here is more getting inpsired from things, while the other ones </w:t>
      </w:r>
      <w:proofErr w:type="gramStart"/>
      <w:r>
        <w:rPr>
          <w:rFonts w:ascii="Arial" w:eastAsia="Arial" w:hAnsi="Arial" w:cs="Arial"/>
          <w:color w:val="000000"/>
          <w:lang w:val="en-US" w:eastAsia="en-US"/>
        </w:rPr>
        <w:t>is</w:t>
      </w:r>
      <w:proofErr w:type="gramEnd"/>
      <w:r>
        <w:rPr>
          <w:rFonts w:ascii="Arial" w:eastAsia="Arial" w:hAnsi="Arial" w:cs="Arial"/>
          <w:color w:val="000000"/>
          <w:lang w:val="en-US" w:eastAsia="en-US"/>
        </w:rPr>
        <w:t xml:space="preserve"> just think of a thing and then improve on it and reflect </w:t>
      </w:r>
    </w:p>
    <w:p w14:paraId="3A155654" w14:textId="77777777" w:rsidR="00D67558" w:rsidRDefault="00000000">
      <w:pPr>
        <w:spacing w:before="240" w:after="240" w:line="240" w:lineRule="auto"/>
      </w:pPr>
      <w:r>
        <w:rPr>
          <w:rFonts w:ascii="Arial" w:eastAsia="Arial" w:hAnsi="Arial" w:cs="Arial"/>
          <w:color w:val="000000"/>
          <w:lang w:val="en-US" w:eastAsia="en-US"/>
        </w:rPr>
        <w:t xml:space="preserve">S9: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it's more structured, I think </w:t>
      </w:r>
    </w:p>
    <w:p w14:paraId="5F9DB6BF" w14:textId="77777777" w:rsidR="00D67558" w:rsidRDefault="00000000">
      <w:pPr>
        <w:spacing w:before="240" w:after="240" w:line="240" w:lineRule="auto"/>
      </w:pPr>
      <w:r>
        <w:rPr>
          <w:rFonts w:ascii="Arial" w:eastAsia="Arial" w:hAnsi="Arial" w:cs="Arial"/>
          <w:color w:val="000000"/>
          <w:lang w:val="en-US" w:eastAsia="en-US"/>
        </w:rPr>
        <w:t xml:space="preserve">S9: I think this one is different because it helps more people, and the previous one is focused more on individual person, or specific </w:t>
      </w:r>
      <w:proofErr w:type="gramStart"/>
      <w:r>
        <w:rPr>
          <w:rFonts w:ascii="Arial" w:eastAsia="Arial" w:hAnsi="Arial" w:cs="Arial"/>
          <w:color w:val="000000"/>
          <w:lang w:val="en-US" w:eastAsia="en-US"/>
        </w:rPr>
        <w:t>environment</w:t>
      </w:r>
      <w:proofErr w:type="gramEnd"/>
      <w:r>
        <w:rPr>
          <w:rFonts w:ascii="Arial" w:eastAsia="Arial" w:hAnsi="Arial" w:cs="Arial"/>
          <w:color w:val="000000"/>
          <w:lang w:val="en-US" w:eastAsia="en-US"/>
        </w:rPr>
        <w:t xml:space="preserve"> </w:t>
      </w:r>
    </w:p>
    <w:p w14:paraId="40789C3F" w14:textId="77777777" w:rsidR="00D67558" w:rsidRDefault="00000000">
      <w:pPr>
        <w:spacing w:before="240" w:after="240" w:line="240" w:lineRule="auto"/>
      </w:pPr>
      <w:r>
        <w:rPr>
          <w:rFonts w:ascii="Arial" w:eastAsia="Arial" w:hAnsi="Arial" w:cs="Arial"/>
          <w:color w:val="000000"/>
          <w:lang w:val="en-US" w:eastAsia="en-US"/>
        </w:rPr>
        <w:t xml:space="preserve">S8: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the other ones are more like you just think out of your mind, you look at the needs, you look at what is it that they want and you just make it. This one is a lot more like led by inspiring instead of inventing if that make </w:t>
      </w:r>
      <w:proofErr w:type="gramStart"/>
      <w:r>
        <w:rPr>
          <w:rFonts w:ascii="Arial" w:eastAsia="Arial" w:hAnsi="Arial" w:cs="Arial"/>
          <w:color w:val="000000"/>
          <w:lang w:val="en-US" w:eastAsia="en-US"/>
        </w:rPr>
        <w:t>sense</w:t>
      </w:r>
      <w:proofErr w:type="gramEnd"/>
      <w:r>
        <w:rPr>
          <w:rFonts w:ascii="Arial" w:eastAsia="Arial" w:hAnsi="Arial" w:cs="Arial"/>
          <w:color w:val="000000"/>
          <w:lang w:val="en-US" w:eastAsia="en-US"/>
        </w:rPr>
        <w:t xml:space="preserve"> </w:t>
      </w:r>
    </w:p>
    <w:p w14:paraId="6E0EF513" w14:textId="77777777" w:rsidR="00D67558" w:rsidRDefault="00000000">
      <w:pPr>
        <w:spacing w:before="240" w:after="240" w:line="240" w:lineRule="auto"/>
      </w:pPr>
      <w:r>
        <w:rPr>
          <w:rFonts w:ascii="Arial" w:eastAsia="Arial" w:hAnsi="Arial" w:cs="Arial"/>
          <w:color w:val="000000"/>
          <w:lang w:val="en-US" w:eastAsia="en-US"/>
        </w:rPr>
        <w:t xml:space="preserve">S9: here we have to like </w:t>
      </w:r>
      <w:proofErr w:type="gramStart"/>
      <w:r>
        <w:rPr>
          <w:rFonts w:ascii="Arial" w:eastAsia="Arial" w:hAnsi="Arial" w:cs="Arial"/>
          <w:color w:val="000000"/>
          <w:lang w:val="en-US" w:eastAsia="en-US"/>
        </w:rPr>
        <w:t>create</w:t>
      </w:r>
      <w:proofErr w:type="gramEnd"/>
      <w:r>
        <w:rPr>
          <w:rFonts w:ascii="Arial" w:eastAsia="Arial" w:hAnsi="Arial" w:cs="Arial"/>
          <w:color w:val="000000"/>
          <w:lang w:val="en-US" w:eastAsia="en-US"/>
        </w:rPr>
        <w:t xml:space="preserve"> the problem ourselves but in the previous ones we have to ask questions and try to figure out what the problem was </w:t>
      </w:r>
    </w:p>
    <w:p w14:paraId="4EDCD216" w14:textId="77777777" w:rsidR="00D67558" w:rsidRDefault="00000000">
      <w:pPr>
        <w:spacing w:before="240" w:after="240" w:line="240" w:lineRule="auto"/>
      </w:pPr>
      <w:r>
        <w:rPr>
          <w:rFonts w:ascii="Arial" w:eastAsia="Arial" w:hAnsi="Arial" w:cs="Arial"/>
          <w:color w:val="000000"/>
          <w:lang w:val="en-US" w:eastAsia="en-US"/>
        </w:rPr>
        <w:t xml:space="preserve">C: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do you like the idea of using nature as a source of inspiration</w:t>
      </w:r>
    </w:p>
    <w:p w14:paraId="08747D52" w14:textId="77777777" w:rsidR="00D67558" w:rsidRDefault="00000000">
      <w:pPr>
        <w:spacing w:before="240" w:after="240" w:line="240" w:lineRule="auto"/>
      </w:pPr>
      <w:r>
        <w:rPr>
          <w:rFonts w:ascii="Arial" w:eastAsia="Arial" w:hAnsi="Arial" w:cs="Arial"/>
          <w:color w:val="000000"/>
          <w:lang w:val="en-US" w:eastAsia="en-US"/>
        </w:rPr>
        <w:t xml:space="preserve">S8: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I think it’s very clever because often nature adapts really well to like things that challenge their life like we are, for example, rain, we can just walk into a house</w:t>
      </w:r>
    </w:p>
    <w:p w14:paraId="77F878C5" w14:textId="77777777" w:rsidR="00D67558" w:rsidRDefault="00000000">
      <w:pPr>
        <w:spacing w:before="240" w:after="240" w:line="240" w:lineRule="auto"/>
      </w:pPr>
      <w:r>
        <w:rPr>
          <w:rFonts w:ascii="Arial" w:eastAsia="Arial" w:hAnsi="Arial" w:cs="Arial"/>
          <w:color w:val="000000"/>
          <w:lang w:val="en-US" w:eastAsia="en-US"/>
        </w:rPr>
        <w:t xml:space="preserve">C: do you think there were enough time to explore the biomimicry examples, and enough examples on how other people have done the biomimicry? S8: it’s enough, yea we could use a little more, but yea it’s </w:t>
      </w:r>
      <w:proofErr w:type="gramStart"/>
      <w:r>
        <w:rPr>
          <w:rFonts w:ascii="Arial" w:eastAsia="Arial" w:hAnsi="Arial" w:cs="Arial"/>
          <w:color w:val="000000"/>
          <w:lang w:val="en-US" w:eastAsia="en-US"/>
        </w:rPr>
        <w:t>enough</w:t>
      </w:r>
      <w:proofErr w:type="gramEnd"/>
      <w:r>
        <w:rPr>
          <w:rFonts w:ascii="Arial" w:eastAsia="Arial" w:hAnsi="Arial" w:cs="Arial"/>
          <w:color w:val="000000"/>
          <w:lang w:val="en-US" w:eastAsia="en-US"/>
        </w:rPr>
        <w:t xml:space="preserve"> </w:t>
      </w:r>
    </w:p>
    <w:p w14:paraId="123E106F" w14:textId="77777777" w:rsidR="00D67558" w:rsidRDefault="00000000">
      <w:pPr>
        <w:spacing w:before="240" w:after="240" w:line="240" w:lineRule="auto"/>
      </w:pPr>
      <w:r>
        <w:rPr>
          <w:rFonts w:ascii="Arial" w:eastAsia="Arial" w:hAnsi="Arial" w:cs="Arial"/>
          <w:color w:val="000000"/>
          <w:lang w:val="en-US" w:eastAsia="en-US"/>
        </w:rPr>
        <w:t>…</w:t>
      </w:r>
    </w:p>
    <w:p w14:paraId="72093755" w14:textId="77777777" w:rsidR="00D67558" w:rsidRDefault="00000000">
      <w:pPr>
        <w:spacing w:before="240" w:after="240" w:line="240" w:lineRule="auto"/>
      </w:pPr>
      <w:r>
        <w:rPr>
          <w:rFonts w:ascii="Arial" w:eastAsia="Arial" w:hAnsi="Arial" w:cs="Arial"/>
          <w:color w:val="000000"/>
          <w:lang w:val="en-US" w:eastAsia="en-US"/>
        </w:rPr>
        <w:lastRenderedPageBreak/>
        <w:t xml:space="preserve">C: okay, so you marked here you most want to improve on “how to apply biological strategies to your design” </w:t>
      </w:r>
    </w:p>
    <w:p w14:paraId="669C9CE1" w14:textId="77777777" w:rsidR="00D67558" w:rsidRDefault="00000000">
      <w:pPr>
        <w:spacing w:before="240" w:after="240" w:line="240" w:lineRule="auto"/>
      </w:pPr>
      <w:r>
        <w:rPr>
          <w:rFonts w:ascii="Arial" w:eastAsia="Arial" w:hAnsi="Arial" w:cs="Arial"/>
          <w:color w:val="000000"/>
          <w:lang w:val="en-US" w:eastAsia="en-US"/>
        </w:rPr>
        <w:t xml:space="preserve">S12: because yea first we had a design, that wasn’t wind or water </w:t>
      </w:r>
      <w:proofErr w:type="gramStart"/>
      <w:r>
        <w:rPr>
          <w:rFonts w:ascii="Arial" w:eastAsia="Arial" w:hAnsi="Arial" w:cs="Arial"/>
          <w:color w:val="000000"/>
          <w:lang w:val="en-US" w:eastAsia="en-US"/>
        </w:rPr>
        <w:t>resistant</w:t>
      </w:r>
      <w:proofErr w:type="gramEnd"/>
    </w:p>
    <w:p w14:paraId="213B5E40" w14:textId="77777777" w:rsidR="00D67558" w:rsidRDefault="00000000">
      <w:pPr>
        <w:spacing w:before="240" w:after="240" w:line="240" w:lineRule="auto"/>
      </w:pPr>
      <w:r>
        <w:rPr>
          <w:rFonts w:ascii="Arial" w:eastAsia="Arial" w:hAnsi="Arial" w:cs="Arial"/>
          <w:color w:val="000000"/>
          <w:lang w:val="en-US" w:eastAsia="en-US"/>
        </w:rPr>
        <w:t>C: what was the first design again?</w:t>
      </w:r>
    </w:p>
    <w:p w14:paraId="7D9B700C" w14:textId="77777777" w:rsidR="00D67558" w:rsidRDefault="00000000">
      <w:pPr>
        <w:spacing w:before="240" w:after="240" w:line="240" w:lineRule="auto"/>
      </w:pPr>
      <w:r>
        <w:rPr>
          <w:rFonts w:ascii="Arial" w:eastAsia="Arial" w:hAnsi="Arial" w:cs="Arial"/>
          <w:color w:val="000000"/>
          <w:lang w:val="en-US" w:eastAsia="en-US"/>
        </w:rPr>
        <w:t xml:space="preserve">S12: the design we were gonna choose originally was a pair of boots, with ridges on the bottom, for grip, however we realized that wasn’t wind or </w:t>
      </w:r>
      <w:proofErr w:type="gramStart"/>
      <w:r>
        <w:rPr>
          <w:rFonts w:ascii="Arial" w:eastAsia="Arial" w:hAnsi="Arial" w:cs="Arial"/>
          <w:color w:val="000000"/>
          <w:lang w:val="en-US" w:eastAsia="en-US"/>
        </w:rPr>
        <w:t>water-resistant</w:t>
      </w:r>
      <w:proofErr w:type="gramEnd"/>
    </w:p>
    <w:p w14:paraId="4F268268" w14:textId="77777777" w:rsidR="00D67558" w:rsidRDefault="00000000">
      <w:pPr>
        <w:spacing w:before="240" w:after="240" w:line="240" w:lineRule="auto"/>
      </w:pPr>
      <w:r>
        <w:rPr>
          <w:rFonts w:ascii="Arial" w:eastAsia="Arial" w:hAnsi="Arial" w:cs="Arial"/>
          <w:color w:val="000000"/>
          <w:lang w:val="en-US" w:eastAsia="en-US"/>
        </w:rPr>
        <w:t xml:space="preserve">C: well but it’s also working against slippery ground, but yea </w:t>
      </w:r>
      <w:proofErr w:type="gramStart"/>
      <w:r>
        <w:rPr>
          <w:rFonts w:ascii="Arial" w:eastAsia="Arial" w:hAnsi="Arial" w:cs="Arial"/>
          <w:color w:val="000000"/>
          <w:lang w:val="en-US" w:eastAsia="en-US"/>
        </w:rPr>
        <w:t>the you</w:t>
      </w:r>
      <w:proofErr w:type="gramEnd"/>
      <w:r>
        <w:rPr>
          <w:rFonts w:ascii="Arial" w:eastAsia="Arial" w:hAnsi="Arial" w:cs="Arial"/>
          <w:color w:val="000000"/>
          <w:lang w:val="en-US" w:eastAsia="en-US"/>
        </w:rPr>
        <w:t xml:space="preserve"> have now is more in line with the design question</w:t>
      </w:r>
    </w:p>
    <w:p w14:paraId="1365A7FA" w14:textId="77777777" w:rsidR="00D67558" w:rsidRDefault="00000000">
      <w:pPr>
        <w:spacing w:before="240" w:after="240" w:line="240" w:lineRule="auto"/>
      </w:pPr>
      <w:r>
        <w:rPr>
          <w:rFonts w:ascii="Arial" w:eastAsia="Arial" w:hAnsi="Arial" w:cs="Arial"/>
          <w:color w:val="000000"/>
          <w:lang w:val="en-US" w:eastAsia="en-US"/>
        </w:rPr>
        <w:t xml:space="preserve">S12: </w:t>
      </w:r>
      <w:proofErr w:type="gramStart"/>
      <w:r>
        <w:rPr>
          <w:rFonts w:ascii="Arial" w:eastAsia="Arial" w:hAnsi="Arial" w:cs="Arial"/>
          <w:color w:val="000000"/>
          <w:lang w:val="en-US" w:eastAsia="en-US"/>
        </w:rPr>
        <w:t>yes</w:t>
      </w:r>
      <w:proofErr w:type="gramEnd"/>
      <w:r>
        <w:rPr>
          <w:rFonts w:ascii="Arial" w:eastAsia="Arial" w:hAnsi="Arial" w:cs="Arial"/>
          <w:color w:val="000000"/>
          <w:lang w:val="en-US" w:eastAsia="en-US"/>
        </w:rPr>
        <w:t xml:space="preserve"> then we decided to do the tent, even though we didn’t know how hard it was gonna be making it on TinkerCAD</w:t>
      </w:r>
    </w:p>
    <w:p w14:paraId="3DE9CD47" w14:textId="77777777" w:rsidR="00D67558" w:rsidRDefault="00000000">
      <w:pPr>
        <w:spacing w:before="240" w:after="240" w:line="240" w:lineRule="auto"/>
      </w:pPr>
      <w:r>
        <w:rPr>
          <w:rFonts w:ascii="Arial" w:eastAsia="Arial" w:hAnsi="Arial" w:cs="Arial"/>
          <w:color w:val="000000"/>
          <w:lang w:val="en-US" w:eastAsia="en-US"/>
        </w:rPr>
        <w:t xml:space="preserve">C: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you think the most challenging part was transferring your sketches onto TinkerCAD</w:t>
      </w:r>
    </w:p>
    <w:p w14:paraId="4D75041E" w14:textId="77777777" w:rsidR="00D67558" w:rsidRDefault="00000000">
      <w:pPr>
        <w:spacing w:before="240" w:after="240" w:line="240" w:lineRule="auto"/>
      </w:pPr>
      <w:r>
        <w:rPr>
          <w:rFonts w:ascii="Arial" w:eastAsia="Arial" w:hAnsi="Arial" w:cs="Arial"/>
          <w:color w:val="000000"/>
          <w:lang w:val="en-US" w:eastAsia="en-US"/>
        </w:rPr>
        <w:t xml:space="preserve">S12: yea, it’s way easier </w:t>
      </w:r>
      <w:proofErr w:type="gramStart"/>
      <w:r>
        <w:rPr>
          <w:rFonts w:ascii="Arial" w:eastAsia="Arial" w:hAnsi="Arial" w:cs="Arial"/>
          <w:color w:val="000000"/>
          <w:lang w:val="en-US" w:eastAsia="en-US"/>
        </w:rPr>
        <w:t>drawing</w:t>
      </w:r>
      <w:proofErr w:type="gramEnd"/>
      <w:r>
        <w:rPr>
          <w:rFonts w:ascii="Arial" w:eastAsia="Arial" w:hAnsi="Arial" w:cs="Arial"/>
          <w:color w:val="000000"/>
          <w:lang w:val="en-US" w:eastAsia="en-US"/>
        </w:rPr>
        <w:t xml:space="preserve"> </w:t>
      </w:r>
    </w:p>
    <w:p w14:paraId="1D2BDF3F" w14:textId="77777777" w:rsidR="00D67558" w:rsidRDefault="00000000">
      <w:pPr>
        <w:spacing w:before="240" w:after="240" w:line="240" w:lineRule="auto"/>
      </w:pPr>
      <w:r>
        <w:rPr>
          <w:rFonts w:ascii="Arial" w:eastAsia="Arial" w:hAnsi="Arial" w:cs="Arial"/>
          <w:color w:val="000000"/>
          <w:lang w:val="en-US" w:eastAsia="en-US"/>
        </w:rPr>
        <w:t>C: okay, how do you feel about this project compared to other design projects you did</w:t>
      </w:r>
    </w:p>
    <w:p w14:paraId="37204064" w14:textId="77777777" w:rsidR="00D67558" w:rsidRDefault="00000000">
      <w:pPr>
        <w:spacing w:before="240" w:after="240" w:line="240" w:lineRule="auto"/>
      </w:pPr>
      <w:r>
        <w:rPr>
          <w:rFonts w:ascii="Arial" w:eastAsia="Arial" w:hAnsi="Arial" w:cs="Arial"/>
          <w:color w:val="000000"/>
          <w:lang w:val="en-US" w:eastAsia="en-US"/>
        </w:rPr>
        <w:t xml:space="preserve">S12: well, i like that there is a reason behind it and that we can make it on 3D </w:t>
      </w:r>
      <w:proofErr w:type="gramStart"/>
      <w:r>
        <w:rPr>
          <w:rFonts w:ascii="Arial" w:eastAsia="Arial" w:hAnsi="Arial" w:cs="Arial"/>
          <w:color w:val="000000"/>
          <w:lang w:val="en-US" w:eastAsia="en-US"/>
        </w:rPr>
        <w:t>printers</w:t>
      </w:r>
      <w:proofErr w:type="gramEnd"/>
      <w:r>
        <w:rPr>
          <w:rFonts w:ascii="Arial" w:eastAsia="Arial" w:hAnsi="Arial" w:cs="Arial"/>
          <w:color w:val="000000"/>
          <w:lang w:val="en-US" w:eastAsia="en-US"/>
        </w:rPr>
        <w:t xml:space="preserve"> </w:t>
      </w:r>
    </w:p>
    <w:p w14:paraId="6B530143" w14:textId="77777777" w:rsidR="00D67558" w:rsidRDefault="00000000">
      <w:pPr>
        <w:spacing w:before="240" w:after="240" w:line="240" w:lineRule="auto"/>
      </w:pPr>
      <w:r>
        <w:rPr>
          <w:rFonts w:ascii="Arial" w:eastAsia="Arial" w:hAnsi="Arial" w:cs="Arial"/>
          <w:color w:val="000000"/>
          <w:lang w:val="en-US" w:eastAsia="en-US"/>
        </w:rPr>
        <w:t xml:space="preserve">C: would you like to do more design that are inspired by nature </w:t>
      </w:r>
    </w:p>
    <w:p w14:paraId="6A64455F" w14:textId="77777777" w:rsidR="00D67558" w:rsidRDefault="00000000">
      <w:pPr>
        <w:spacing w:before="240" w:after="240" w:line="240" w:lineRule="auto"/>
      </w:pPr>
      <w:r>
        <w:rPr>
          <w:rFonts w:ascii="Arial" w:eastAsia="Arial" w:hAnsi="Arial" w:cs="Arial"/>
          <w:color w:val="000000"/>
          <w:lang w:val="en-US" w:eastAsia="en-US"/>
        </w:rPr>
        <w:t xml:space="preserve">S12: maybe, im not sure, i really enjoyed this one </w:t>
      </w:r>
      <w:proofErr w:type="gramStart"/>
      <w:r>
        <w:rPr>
          <w:rFonts w:ascii="Arial" w:eastAsia="Arial" w:hAnsi="Arial" w:cs="Arial"/>
          <w:color w:val="000000"/>
          <w:lang w:val="en-US" w:eastAsia="en-US"/>
        </w:rPr>
        <w:t>though</w:t>
      </w:r>
      <w:proofErr w:type="gramEnd"/>
      <w:r>
        <w:rPr>
          <w:rFonts w:ascii="Arial" w:eastAsia="Arial" w:hAnsi="Arial" w:cs="Arial"/>
          <w:color w:val="000000"/>
          <w:lang w:val="en-US" w:eastAsia="en-US"/>
        </w:rPr>
        <w:t xml:space="preserve"> </w:t>
      </w:r>
    </w:p>
    <w:p w14:paraId="23C64C38" w14:textId="77777777" w:rsidR="00D67558" w:rsidRDefault="00000000">
      <w:pPr>
        <w:spacing w:before="240" w:after="240" w:line="240" w:lineRule="auto"/>
      </w:pPr>
      <w:r>
        <w:rPr>
          <w:rFonts w:ascii="Arial" w:eastAsia="Arial" w:hAnsi="Arial" w:cs="Arial"/>
          <w:color w:val="000000"/>
          <w:lang w:val="en-US" w:eastAsia="en-US"/>
        </w:rPr>
        <w:t>C: do you feel like there was enough examples given for you to come up with your design ideas, like enough biomimicry examples?</w:t>
      </w:r>
    </w:p>
    <w:p w14:paraId="0966B9BE" w14:textId="77777777" w:rsidR="00D67558" w:rsidRDefault="00000000">
      <w:pPr>
        <w:spacing w:before="240" w:after="240" w:line="240" w:lineRule="auto"/>
      </w:pPr>
      <w:r>
        <w:rPr>
          <w:rFonts w:ascii="Arial" w:eastAsia="Arial" w:hAnsi="Arial" w:cs="Arial"/>
          <w:color w:val="000000"/>
          <w:lang w:val="en-US" w:eastAsia="en-US"/>
        </w:rPr>
        <w:t xml:space="preserve">S12: well i could use a little more </w:t>
      </w:r>
      <w:proofErr w:type="gramStart"/>
      <w:r>
        <w:rPr>
          <w:rFonts w:ascii="Arial" w:eastAsia="Arial" w:hAnsi="Arial" w:cs="Arial"/>
          <w:color w:val="000000"/>
          <w:lang w:val="en-US" w:eastAsia="en-US"/>
        </w:rPr>
        <w:t>exploration</w:t>
      </w:r>
      <w:proofErr w:type="gramEnd"/>
      <w:r>
        <w:rPr>
          <w:rFonts w:ascii="Arial" w:eastAsia="Arial" w:hAnsi="Arial" w:cs="Arial"/>
          <w:color w:val="000000"/>
          <w:lang w:val="en-US" w:eastAsia="en-US"/>
        </w:rPr>
        <w:t xml:space="preserve"> </w:t>
      </w:r>
    </w:p>
    <w:p w14:paraId="44F066BF" w14:textId="77777777" w:rsidR="00D67558" w:rsidRDefault="00000000">
      <w:pPr>
        <w:spacing w:before="240" w:after="240" w:line="240" w:lineRule="auto"/>
      </w:pPr>
      <w:r>
        <w:rPr>
          <w:rFonts w:ascii="Arial" w:eastAsia="Arial" w:hAnsi="Arial" w:cs="Arial"/>
          <w:color w:val="000000"/>
          <w:lang w:val="en-US" w:eastAsia="en-US"/>
        </w:rPr>
        <w:t xml:space="preserve">… </w:t>
      </w:r>
    </w:p>
    <w:p w14:paraId="55A2741E" w14:textId="77777777" w:rsidR="00D67558" w:rsidRDefault="00000000">
      <w:pPr>
        <w:spacing w:before="240" w:after="240" w:line="240" w:lineRule="auto"/>
      </w:pPr>
      <w:r>
        <w:rPr>
          <w:rFonts w:ascii="Arial" w:eastAsia="Arial" w:hAnsi="Arial" w:cs="Arial"/>
          <w:color w:val="000000"/>
          <w:lang w:val="en-US" w:eastAsia="en-US"/>
        </w:rPr>
        <w:t>C: so how do you think this project is different from previous projects?</w:t>
      </w:r>
    </w:p>
    <w:p w14:paraId="544D8EB8" w14:textId="77777777" w:rsidR="00D67558" w:rsidRDefault="00000000">
      <w:pPr>
        <w:spacing w:before="240" w:after="240" w:line="240" w:lineRule="auto"/>
      </w:pPr>
      <w:r>
        <w:rPr>
          <w:rFonts w:ascii="Arial" w:eastAsia="Arial" w:hAnsi="Arial" w:cs="Arial"/>
          <w:color w:val="000000"/>
          <w:lang w:val="en-US" w:eastAsia="en-US"/>
        </w:rPr>
        <w:t xml:space="preserve">S5: This one is more useful to society, because we find new ideas that can actually help the </w:t>
      </w:r>
      <w:proofErr w:type="gramStart"/>
      <w:r>
        <w:rPr>
          <w:rFonts w:ascii="Arial" w:eastAsia="Arial" w:hAnsi="Arial" w:cs="Arial"/>
          <w:color w:val="000000"/>
          <w:lang w:val="en-US" w:eastAsia="en-US"/>
        </w:rPr>
        <w:t>world</w:t>
      </w:r>
      <w:proofErr w:type="gramEnd"/>
      <w:r>
        <w:rPr>
          <w:rFonts w:ascii="Arial" w:eastAsia="Arial" w:hAnsi="Arial" w:cs="Arial"/>
          <w:color w:val="000000"/>
          <w:lang w:val="en-US" w:eastAsia="en-US"/>
        </w:rPr>
        <w:t xml:space="preserve"> </w:t>
      </w:r>
    </w:p>
    <w:p w14:paraId="3E69114B" w14:textId="77777777" w:rsidR="00D67558" w:rsidRDefault="00000000">
      <w:pPr>
        <w:spacing w:before="240" w:after="240" w:line="240" w:lineRule="auto"/>
      </w:pPr>
      <w:r>
        <w:rPr>
          <w:rFonts w:ascii="Arial" w:eastAsia="Arial" w:hAnsi="Arial" w:cs="Arial"/>
          <w:color w:val="000000"/>
          <w:lang w:val="en-US" w:eastAsia="en-US"/>
        </w:rPr>
        <w:t>C: have you done something that is also like taking inspiration from nature</w:t>
      </w:r>
    </w:p>
    <w:p w14:paraId="5FC94C07" w14:textId="77777777" w:rsidR="00D67558" w:rsidRDefault="00000000">
      <w:pPr>
        <w:spacing w:before="240" w:after="240" w:line="240" w:lineRule="auto"/>
      </w:pPr>
      <w:r>
        <w:rPr>
          <w:rFonts w:ascii="Arial" w:eastAsia="Arial" w:hAnsi="Arial" w:cs="Arial"/>
          <w:color w:val="000000"/>
          <w:lang w:val="en-US" w:eastAsia="en-US"/>
        </w:rPr>
        <w:t xml:space="preserve">S5: no not yet </w:t>
      </w:r>
    </w:p>
    <w:p w14:paraId="487683F5" w14:textId="77777777" w:rsidR="00D67558" w:rsidRDefault="00000000">
      <w:pPr>
        <w:spacing w:before="240" w:after="240" w:line="240" w:lineRule="auto"/>
      </w:pPr>
      <w:r>
        <w:rPr>
          <w:rFonts w:ascii="Arial" w:eastAsia="Arial" w:hAnsi="Arial" w:cs="Arial"/>
          <w:color w:val="000000"/>
          <w:lang w:val="en-US" w:eastAsia="en-US"/>
        </w:rPr>
        <w:t>C: and do you like this idea</w:t>
      </w:r>
    </w:p>
    <w:p w14:paraId="05B11890" w14:textId="77777777" w:rsidR="00D67558" w:rsidRDefault="00000000">
      <w:pPr>
        <w:spacing w:before="240" w:after="240" w:line="240" w:lineRule="auto"/>
      </w:pPr>
      <w:r>
        <w:rPr>
          <w:rFonts w:ascii="Arial" w:eastAsia="Arial" w:hAnsi="Arial" w:cs="Arial"/>
          <w:color w:val="000000"/>
          <w:lang w:val="en-US" w:eastAsia="en-US"/>
        </w:rPr>
        <w:t xml:space="preserve">S5: yea i think it’s a great </w:t>
      </w:r>
      <w:proofErr w:type="gramStart"/>
      <w:r>
        <w:rPr>
          <w:rFonts w:ascii="Arial" w:eastAsia="Arial" w:hAnsi="Arial" w:cs="Arial"/>
          <w:color w:val="000000"/>
          <w:lang w:val="en-US" w:eastAsia="en-US"/>
        </w:rPr>
        <w:t>idea</w:t>
      </w:r>
      <w:proofErr w:type="gramEnd"/>
      <w:r>
        <w:rPr>
          <w:rFonts w:ascii="Arial" w:eastAsia="Arial" w:hAnsi="Arial" w:cs="Arial"/>
          <w:color w:val="000000"/>
          <w:lang w:val="en-US" w:eastAsia="en-US"/>
        </w:rPr>
        <w:t xml:space="preserve"> </w:t>
      </w:r>
    </w:p>
    <w:p w14:paraId="7607F585" w14:textId="77777777" w:rsidR="00D67558" w:rsidRDefault="00000000">
      <w:pPr>
        <w:spacing w:before="240" w:after="240" w:line="240" w:lineRule="auto"/>
      </w:pPr>
      <w:r>
        <w:rPr>
          <w:rFonts w:ascii="Arial" w:eastAsia="Arial" w:hAnsi="Arial" w:cs="Arial"/>
          <w:color w:val="000000"/>
          <w:lang w:val="en-US" w:eastAsia="en-US"/>
        </w:rPr>
        <w:t xml:space="preserve">C: okay well here I see that for these two, you didn’t give yourself a super high rating </w:t>
      </w:r>
    </w:p>
    <w:p w14:paraId="2A62EBC6" w14:textId="77777777" w:rsidR="00D67558" w:rsidRDefault="00000000">
      <w:pPr>
        <w:spacing w:before="240" w:after="240" w:line="240" w:lineRule="auto"/>
      </w:pPr>
      <w:r>
        <w:rPr>
          <w:rFonts w:ascii="Arial" w:eastAsia="Arial" w:hAnsi="Arial" w:cs="Arial"/>
          <w:color w:val="000000"/>
          <w:lang w:val="en-US" w:eastAsia="en-US"/>
        </w:rPr>
        <w:t xml:space="preserve">S5: yea for those two, i don’t really do </w:t>
      </w:r>
      <w:proofErr w:type="gramStart"/>
      <w:r>
        <w:rPr>
          <w:rFonts w:ascii="Arial" w:eastAsia="Arial" w:hAnsi="Arial" w:cs="Arial"/>
          <w:color w:val="000000"/>
          <w:lang w:val="en-US" w:eastAsia="en-US"/>
        </w:rPr>
        <w:t>that</w:t>
      </w:r>
      <w:proofErr w:type="gramEnd"/>
      <w:r>
        <w:rPr>
          <w:rFonts w:ascii="Arial" w:eastAsia="Arial" w:hAnsi="Arial" w:cs="Arial"/>
          <w:color w:val="000000"/>
          <w:lang w:val="en-US" w:eastAsia="en-US"/>
        </w:rPr>
        <w:t xml:space="preserve"> </w:t>
      </w:r>
    </w:p>
    <w:p w14:paraId="2FFBD988" w14:textId="77777777" w:rsidR="00D67558" w:rsidRDefault="00000000">
      <w:pPr>
        <w:spacing w:before="240" w:after="240" w:line="240" w:lineRule="auto"/>
      </w:pPr>
      <w:r>
        <w:rPr>
          <w:rFonts w:ascii="Arial" w:eastAsia="Arial" w:hAnsi="Arial" w:cs="Arial"/>
          <w:color w:val="000000"/>
          <w:lang w:val="en-US" w:eastAsia="en-US"/>
        </w:rPr>
        <w:t>C: do you feel like in this project there could be more chances for you to explore? And more examples, like the biomimicry examples?</w:t>
      </w:r>
    </w:p>
    <w:p w14:paraId="6BD4FEA3" w14:textId="77777777" w:rsidR="00D67558" w:rsidRDefault="00000000">
      <w:pPr>
        <w:spacing w:before="240" w:after="240" w:line="240" w:lineRule="auto"/>
      </w:pPr>
      <w:r>
        <w:rPr>
          <w:rFonts w:ascii="Arial" w:eastAsia="Arial" w:hAnsi="Arial" w:cs="Arial"/>
          <w:color w:val="000000"/>
          <w:lang w:val="en-US" w:eastAsia="en-US"/>
        </w:rPr>
        <w:t>S5: yea</w:t>
      </w:r>
    </w:p>
    <w:p w14:paraId="653990F3" w14:textId="77777777" w:rsidR="00D67558" w:rsidRDefault="00000000">
      <w:pPr>
        <w:spacing w:before="240" w:after="240" w:line="240" w:lineRule="auto"/>
      </w:pPr>
      <w:r>
        <w:rPr>
          <w:rFonts w:ascii="Arial" w:eastAsia="Arial" w:hAnsi="Arial" w:cs="Arial"/>
          <w:color w:val="000000"/>
          <w:lang w:val="en-US" w:eastAsia="en-US"/>
        </w:rPr>
        <w:lastRenderedPageBreak/>
        <w:t xml:space="preserve">C: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do you feel like, for you to come up with a really good idea inspired from nature, what would have helped you to come up with those ideas easier? </w:t>
      </w:r>
    </w:p>
    <w:p w14:paraId="6C7A9D1B" w14:textId="77777777" w:rsidR="00D67558" w:rsidRDefault="00000000">
      <w:pPr>
        <w:spacing w:before="240" w:after="240" w:line="240"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if you have the thing that inspire you, let’s say if you have the pinecone, then you can see it, feel it, and see what it does, then it’s easier to make something out of it </w:t>
      </w:r>
    </w:p>
    <w:p w14:paraId="36EA050D" w14:textId="77777777" w:rsidR="00D67558" w:rsidRDefault="00000000">
      <w:pPr>
        <w:spacing w:before="240" w:after="240" w:line="240" w:lineRule="auto"/>
      </w:pPr>
      <w:r>
        <w:rPr>
          <w:rFonts w:ascii="Arial" w:eastAsia="Arial" w:hAnsi="Arial" w:cs="Arial"/>
          <w:color w:val="000000"/>
          <w:lang w:val="en-US" w:eastAsia="en-US"/>
        </w:rPr>
        <w:t xml:space="preserve">C: so is it like the more time you explore or the more details you know about that thing… </w:t>
      </w:r>
    </w:p>
    <w:p w14:paraId="4AD0A14F" w14:textId="77777777" w:rsidR="00D67558" w:rsidRDefault="00000000">
      <w:pPr>
        <w:spacing w:before="240" w:after="240" w:line="240" w:lineRule="auto"/>
      </w:pPr>
      <w:r>
        <w:rPr>
          <w:rFonts w:ascii="Arial" w:eastAsia="Arial" w:hAnsi="Arial" w:cs="Arial"/>
          <w:color w:val="000000"/>
          <w:lang w:val="en-US" w:eastAsia="en-US"/>
        </w:rPr>
        <w:t xml:space="preserve">S5: I think the more details, the more information you have, with more information you can make new things, </w:t>
      </w:r>
    </w:p>
    <w:p w14:paraId="40C92885" w14:textId="77777777" w:rsidR="00D67558" w:rsidRDefault="00000000">
      <w:pPr>
        <w:spacing w:before="240" w:after="240" w:line="240" w:lineRule="auto"/>
      </w:pPr>
      <w:r>
        <w:rPr>
          <w:rFonts w:ascii="Arial" w:eastAsia="Arial" w:hAnsi="Arial" w:cs="Arial"/>
          <w:color w:val="000000"/>
          <w:lang w:val="en-US" w:eastAsia="en-US"/>
        </w:rPr>
        <w:t xml:space="preserve">C: if you are to choose one item to improve on, which one would you choose </w:t>
      </w:r>
    </w:p>
    <w:p w14:paraId="00244179" w14:textId="77777777" w:rsidR="00D67558" w:rsidRDefault="00000000">
      <w:pPr>
        <w:spacing w:before="240" w:after="240" w:line="240" w:lineRule="auto"/>
      </w:pPr>
      <w:r>
        <w:rPr>
          <w:rFonts w:ascii="Arial" w:eastAsia="Arial" w:hAnsi="Arial" w:cs="Arial"/>
          <w:color w:val="000000"/>
          <w:lang w:val="en-US" w:eastAsia="en-US"/>
        </w:rPr>
        <w:t xml:space="preserve">S5: i don’t know, maybe this </w:t>
      </w:r>
      <w:proofErr w:type="gramStart"/>
      <w:r>
        <w:rPr>
          <w:rFonts w:ascii="Arial" w:eastAsia="Arial" w:hAnsi="Arial" w:cs="Arial"/>
          <w:color w:val="000000"/>
          <w:lang w:val="en-US" w:eastAsia="en-US"/>
        </w:rPr>
        <w:t>one</w:t>
      </w:r>
      <w:proofErr w:type="gramEnd"/>
      <w:r>
        <w:rPr>
          <w:rFonts w:ascii="Arial" w:eastAsia="Arial" w:hAnsi="Arial" w:cs="Arial"/>
          <w:color w:val="000000"/>
          <w:lang w:val="en-US" w:eastAsia="en-US"/>
        </w:rPr>
        <w:t xml:space="preserve"> </w:t>
      </w:r>
    </w:p>
    <w:p w14:paraId="09F0798E" w14:textId="77777777" w:rsidR="00D67558" w:rsidRDefault="00000000">
      <w:pPr>
        <w:spacing w:before="240" w:after="240" w:line="240" w:lineRule="auto"/>
      </w:pPr>
      <w:r>
        <w:rPr>
          <w:rFonts w:ascii="Arial" w:eastAsia="Arial" w:hAnsi="Arial" w:cs="Arial"/>
          <w:color w:val="000000"/>
          <w:lang w:val="en-US" w:eastAsia="en-US"/>
        </w:rPr>
        <w:t xml:space="preserve">C: sketches? Okay, so for sketches, i see here that you have the design for the side, bottom and top, how do you think it could have been </w:t>
      </w:r>
      <w:proofErr w:type="gramStart"/>
      <w:r>
        <w:rPr>
          <w:rFonts w:ascii="Arial" w:eastAsia="Arial" w:hAnsi="Arial" w:cs="Arial"/>
          <w:color w:val="000000"/>
          <w:lang w:val="en-US" w:eastAsia="en-US"/>
        </w:rPr>
        <w:t>better</w:t>
      </w:r>
      <w:proofErr w:type="gramEnd"/>
      <w:r>
        <w:rPr>
          <w:rFonts w:ascii="Arial" w:eastAsia="Arial" w:hAnsi="Arial" w:cs="Arial"/>
          <w:color w:val="000000"/>
          <w:lang w:val="en-US" w:eastAsia="en-US"/>
        </w:rPr>
        <w:t xml:space="preserve"> </w:t>
      </w:r>
    </w:p>
    <w:p w14:paraId="200CB305" w14:textId="01A38597" w:rsidR="00D67558" w:rsidRDefault="00000000">
      <w:pPr>
        <w:spacing w:before="240" w:after="240" w:line="240" w:lineRule="auto"/>
      </w:pPr>
      <w:r>
        <w:rPr>
          <w:rFonts w:ascii="Arial" w:eastAsia="Arial" w:hAnsi="Arial" w:cs="Arial"/>
          <w:color w:val="000000"/>
          <w:lang w:val="en-US" w:eastAsia="en-US"/>
        </w:rPr>
        <w:t xml:space="preserve">S5: it could be bigger, and here I could have labeled what it is, and this part is a velcro to hold down the laces, so the shoe doesn’t get </w:t>
      </w:r>
      <w:proofErr w:type="gramStart"/>
      <w:r>
        <w:rPr>
          <w:rFonts w:ascii="Arial" w:eastAsia="Arial" w:hAnsi="Arial" w:cs="Arial"/>
          <w:color w:val="000000"/>
          <w:lang w:val="en-US" w:eastAsia="en-US"/>
        </w:rPr>
        <w:t>off</w:t>
      </w:r>
      <w:proofErr w:type="gramEnd"/>
      <w:r>
        <w:rPr>
          <w:rFonts w:ascii="Arial" w:eastAsia="Arial" w:hAnsi="Arial" w:cs="Arial"/>
          <w:color w:val="000000"/>
          <w:lang w:val="en-US" w:eastAsia="en-US"/>
        </w:rPr>
        <w:t xml:space="preserve"> </w:t>
      </w:r>
    </w:p>
    <w:p w14:paraId="223C7E31" w14:textId="36EEC90B" w:rsidR="00D67558" w:rsidRDefault="00000000">
      <w:pPr>
        <w:spacing w:before="240" w:after="240" w:line="240" w:lineRule="auto"/>
      </w:pPr>
      <w:r>
        <w:rPr>
          <w:rFonts w:ascii="Arial" w:eastAsia="Arial" w:hAnsi="Arial" w:cs="Arial"/>
          <w:b/>
          <w:bCs/>
          <w:color w:val="000000"/>
          <w:lang w:val="en-US" w:eastAsia="en-US"/>
        </w:rPr>
        <w:t xml:space="preserve">Presentation on final designs </w:t>
      </w:r>
    </w:p>
    <w:p w14:paraId="05C1DA32" w14:textId="77777777" w:rsidR="00D67558" w:rsidRDefault="00000000">
      <w:pPr>
        <w:spacing w:after="0" w:line="331"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this is our design, the nonslip grip shoes</w:t>
      </w:r>
    </w:p>
    <w:p w14:paraId="78DC7312" w14:textId="77777777" w:rsidR="00D67558" w:rsidRDefault="00000000">
      <w:pPr>
        <w:spacing w:after="0" w:line="331" w:lineRule="auto"/>
      </w:pPr>
      <w:r>
        <w:rPr>
          <w:rFonts w:ascii="Arial" w:eastAsia="Arial" w:hAnsi="Arial" w:cs="Arial"/>
          <w:color w:val="000000"/>
          <w:lang w:val="en-US" w:eastAsia="en-US"/>
        </w:rPr>
        <w:t xml:space="preserve">S6: what this design prevents is slipping on the floor, so basically you can go in the woods when it’s </w:t>
      </w:r>
      <w:proofErr w:type="gramStart"/>
      <w:r>
        <w:rPr>
          <w:rFonts w:ascii="Arial" w:eastAsia="Arial" w:hAnsi="Arial" w:cs="Arial"/>
          <w:color w:val="000000"/>
          <w:lang w:val="en-US" w:eastAsia="en-US"/>
        </w:rPr>
        <w:t>raining</w:t>
      </w:r>
      <w:proofErr w:type="gramEnd"/>
      <w:r>
        <w:rPr>
          <w:rFonts w:ascii="Arial" w:eastAsia="Arial" w:hAnsi="Arial" w:cs="Arial"/>
          <w:color w:val="000000"/>
          <w:lang w:val="en-US" w:eastAsia="en-US"/>
        </w:rPr>
        <w:t xml:space="preserve"> and you can’t slip (general gesture for communication)</w:t>
      </w:r>
    </w:p>
    <w:p w14:paraId="3C37819C" w14:textId="77777777" w:rsidR="00D67558" w:rsidRDefault="00000000">
      <w:pPr>
        <w:spacing w:after="0" w:line="331" w:lineRule="auto"/>
      </w:pPr>
      <w:r>
        <w:rPr>
          <w:rFonts w:ascii="Arial" w:eastAsia="Arial" w:hAnsi="Arial" w:cs="Arial"/>
          <w:color w:val="000000"/>
          <w:lang w:val="en-US" w:eastAsia="en-US"/>
        </w:rPr>
        <w:t xml:space="preserve">S5: our slogan is saving humanities from </w:t>
      </w:r>
      <w:proofErr w:type="gramStart"/>
      <w:r>
        <w:rPr>
          <w:rFonts w:ascii="Arial" w:eastAsia="Arial" w:hAnsi="Arial" w:cs="Arial"/>
          <w:color w:val="000000"/>
          <w:lang w:val="en-US" w:eastAsia="en-US"/>
        </w:rPr>
        <w:t>slipping</w:t>
      </w:r>
      <w:proofErr w:type="gramEnd"/>
      <w:r>
        <w:rPr>
          <w:rFonts w:ascii="Arial" w:eastAsia="Arial" w:hAnsi="Arial" w:cs="Arial"/>
          <w:color w:val="000000"/>
          <w:lang w:val="en-US" w:eastAsia="en-US"/>
        </w:rPr>
        <w:t xml:space="preserve"> </w:t>
      </w:r>
    </w:p>
    <w:p w14:paraId="3874121E" w14:textId="77777777" w:rsidR="00D67558" w:rsidRDefault="00000000">
      <w:pPr>
        <w:spacing w:after="0" w:line="331" w:lineRule="auto"/>
      </w:pPr>
      <w:r>
        <w:rPr>
          <w:rFonts w:ascii="Arial" w:eastAsia="Arial" w:hAnsi="Arial" w:cs="Arial"/>
          <w:color w:val="000000"/>
          <w:lang w:val="en-US" w:eastAsia="en-US"/>
        </w:rPr>
        <w:t>S6: what we use is we use pinecone to put it at the bottom, cuz they have like little</w:t>
      </w:r>
      <w:proofErr w:type="gramStart"/>
      <w:r>
        <w:rPr>
          <w:rFonts w:ascii="Arial" w:eastAsia="Arial" w:hAnsi="Arial" w:cs="Arial"/>
          <w:color w:val="000000"/>
          <w:lang w:val="en-US" w:eastAsia="en-US"/>
        </w:rPr>
        <w:t>…(</w:t>
      </w:r>
      <w:proofErr w:type="gramEnd"/>
      <w:r>
        <w:rPr>
          <w:rFonts w:ascii="Arial" w:eastAsia="Arial" w:hAnsi="Arial" w:cs="Arial"/>
          <w:color w:val="000000"/>
          <w:lang w:val="en-US" w:eastAsia="en-US"/>
        </w:rPr>
        <w:t xml:space="preserve">gesturing to represent at the bottom and gesturing to represent the small scales on pine cones) I don’t know how to say this but they have little things that like, poke out, on the bottom of the shoes </w:t>
      </w:r>
    </w:p>
    <w:p w14:paraId="57E7D792" w14:textId="77777777" w:rsidR="00D67558" w:rsidRDefault="00000000">
      <w:pPr>
        <w:spacing w:after="0" w:line="331" w:lineRule="auto"/>
      </w:pPr>
      <w:r>
        <w:rPr>
          <w:rFonts w:ascii="Arial" w:eastAsia="Arial" w:hAnsi="Arial" w:cs="Arial"/>
          <w:color w:val="000000"/>
          <w:lang w:val="en-US" w:eastAsia="en-US"/>
        </w:rPr>
        <w:t xml:space="preserve">S5: what inspired us to make the nonslip grip shoes were the grip of </w:t>
      </w:r>
      <w:proofErr w:type="gramStart"/>
      <w:r>
        <w:rPr>
          <w:rFonts w:ascii="Arial" w:eastAsia="Arial" w:hAnsi="Arial" w:cs="Arial"/>
          <w:color w:val="000000"/>
          <w:lang w:val="en-US" w:eastAsia="en-US"/>
        </w:rPr>
        <w:t>pine cones</w:t>
      </w:r>
      <w:proofErr w:type="gramEnd"/>
      <w:r>
        <w:rPr>
          <w:rFonts w:ascii="Arial" w:eastAsia="Arial" w:hAnsi="Arial" w:cs="Arial"/>
          <w:color w:val="000000"/>
          <w:lang w:val="en-US" w:eastAsia="en-US"/>
        </w:rPr>
        <w:t xml:space="preserve">, they have extremely strong grip when they are wet and when it’s wet, you probably slip a lot, so that’s what we are inspired from </w:t>
      </w:r>
    </w:p>
    <w:p w14:paraId="7445F199" w14:textId="77777777" w:rsidR="00D67558" w:rsidRDefault="00000000">
      <w:pPr>
        <w:spacing w:after="0" w:line="331" w:lineRule="auto"/>
      </w:pPr>
      <w:r>
        <w:rPr>
          <w:rFonts w:ascii="Arial" w:eastAsia="Arial" w:hAnsi="Arial" w:cs="Arial"/>
          <w:color w:val="000000"/>
          <w:lang w:val="en-US" w:eastAsia="en-US"/>
        </w:rPr>
        <w:t xml:space="preserve">S6: one function is not to </w:t>
      </w:r>
      <w:proofErr w:type="gramStart"/>
      <w:r>
        <w:rPr>
          <w:rFonts w:ascii="Arial" w:eastAsia="Arial" w:hAnsi="Arial" w:cs="Arial"/>
          <w:color w:val="000000"/>
          <w:lang w:val="en-US" w:eastAsia="en-US"/>
        </w:rPr>
        <w:t>slip</w:t>
      </w:r>
      <w:proofErr w:type="gramEnd"/>
      <w:r>
        <w:rPr>
          <w:rFonts w:ascii="Arial" w:eastAsia="Arial" w:hAnsi="Arial" w:cs="Arial"/>
          <w:color w:val="000000"/>
          <w:lang w:val="en-US" w:eastAsia="en-US"/>
        </w:rPr>
        <w:t xml:space="preserve"> </w:t>
      </w:r>
    </w:p>
    <w:p w14:paraId="3A527A8F" w14:textId="77777777" w:rsidR="00D67558" w:rsidRDefault="00000000">
      <w:pPr>
        <w:spacing w:after="0" w:line="331" w:lineRule="auto"/>
      </w:pPr>
      <w:r>
        <w:rPr>
          <w:rFonts w:ascii="Arial" w:eastAsia="Arial" w:hAnsi="Arial" w:cs="Arial"/>
          <w:color w:val="000000"/>
          <w:lang w:val="en-US" w:eastAsia="en-US"/>
        </w:rPr>
        <w:t xml:space="preserve">S5: </w:t>
      </w:r>
      <w:proofErr w:type="gramStart"/>
      <w:r>
        <w:rPr>
          <w:rFonts w:ascii="Arial" w:eastAsia="Arial" w:hAnsi="Arial" w:cs="Arial"/>
          <w:color w:val="000000"/>
          <w:lang w:val="en-US" w:eastAsia="en-US"/>
        </w:rPr>
        <w:t>well</w:t>
      </w:r>
      <w:proofErr w:type="gramEnd"/>
      <w:r>
        <w:rPr>
          <w:rFonts w:ascii="Arial" w:eastAsia="Arial" w:hAnsi="Arial" w:cs="Arial"/>
          <w:color w:val="000000"/>
          <w:lang w:val="en-US" w:eastAsia="en-US"/>
        </w:rPr>
        <w:t xml:space="preserve"> this is how our design look like, we try to make it look like a shoe, but i don’t know if this looks like an actual shoe</w:t>
      </w:r>
    </w:p>
    <w:p w14:paraId="0934A315" w14:textId="77777777" w:rsidR="00D67558" w:rsidRDefault="00000000">
      <w:pPr>
        <w:spacing w:after="0" w:line="331" w:lineRule="auto"/>
      </w:pPr>
      <w:r>
        <w:rPr>
          <w:rFonts w:ascii="Arial" w:eastAsia="Arial" w:hAnsi="Arial" w:cs="Arial"/>
          <w:color w:val="000000"/>
          <w:lang w:val="en-US" w:eastAsia="en-US"/>
        </w:rPr>
        <w:t xml:space="preserve">S6: we’ve got a zipper with a velcro thing there and laces, so we have extra security that you don’t slip off (pointing to their design on the screen display, gesturing to show where the velcro are) </w:t>
      </w:r>
    </w:p>
    <w:p w14:paraId="43611C05" w14:textId="77777777" w:rsidR="00D67558" w:rsidRDefault="00000000">
      <w:pPr>
        <w:spacing w:after="0" w:line="331" w:lineRule="auto"/>
      </w:pPr>
      <w:r>
        <w:rPr>
          <w:rFonts w:ascii="Arial" w:eastAsia="Arial" w:hAnsi="Arial" w:cs="Arial"/>
          <w:color w:val="000000"/>
          <w:lang w:val="en-US" w:eastAsia="en-US"/>
        </w:rPr>
        <w:t xml:space="preserve">S5: and for the bottom we have the grip of the pine </w:t>
      </w:r>
      <w:proofErr w:type="gramStart"/>
      <w:r>
        <w:rPr>
          <w:rFonts w:ascii="Arial" w:eastAsia="Arial" w:hAnsi="Arial" w:cs="Arial"/>
          <w:color w:val="000000"/>
          <w:lang w:val="en-US" w:eastAsia="en-US"/>
        </w:rPr>
        <w:t>cones</w:t>
      </w:r>
      <w:proofErr w:type="gramEnd"/>
      <w:r>
        <w:rPr>
          <w:rFonts w:ascii="Arial" w:eastAsia="Arial" w:hAnsi="Arial" w:cs="Arial"/>
          <w:color w:val="000000"/>
          <w:lang w:val="en-US" w:eastAsia="en-US"/>
        </w:rPr>
        <w:t xml:space="preserve"> </w:t>
      </w:r>
    </w:p>
    <w:p w14:paraId="7F7CB8EA" w14:textId="77777777" w:rsidR="00D67558" w:rsidRDefault="00000000">
      <w:pPr>
        <w:spacing w:after="0" w:line="331" w:lineRule="auto"/>
      </w:pPr>
      <w:r>
        <w:rPr>
          <w:rFonts w:ascii="Arial" w:eastAsia="Arial" w:hAnsi="Arial" w:cs="Arial"/>
          <w:color w:val="000000"/>
          <w:lang w:val="en-US" w:eastAsia="en-US"/>
        </w:rPr>
        <w:t xml:space="preserve">S6: we have like three spikes at the front, also from the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so when climbing uphill you can put it into the ground (moving his feet to represent hiking uphill)</w:t>
      </w:r>
    </w:p>
    <w:p w14:paraId="6ECEE5B0" w14:textId="77777777" w:rsidR="00D67558" w:rsidRDefault="00000000">
      <w:pPr>
        <w:spacing w:after="0" w:line="331" w:lineRule="auto"/>
      </w:pPr>
      <w:r>
        <w:rPr>
          <w:rFonts w:ascii="Arial" w:eastAsia="Arial" w:hAnsi="Arial" w:cs="Arial"/>
          <w:color w:val="000000"/>
          <w:lang w:val="en-US" w:eastAsia="en-US"/>
        </w:rPr>
        <w:t xml:space="preserve">S5: we tried our best to hollow up the inside (pointing on screen the inside of the shoe), so it looks like an actual shoe, and this is the </w:t>
      </w:r>
      <w:proofErr w:type="gramStart"/>
      <w:r>
        <w:rPr>
          <w:rFonts w:ascii="Arial" w:eastAsia="Arial" w:hAnsi="Arial" w:cs="Arial"/>
          <w:color w:val="000000"/>
          <w:lang w:val="en-US" w:eastAsia="en-US"/>
        </w:rPr>
        <w:t>laces</w:t>
      </w:r>
      <w:proofErr w:type="gramEnd"/>
      <w:r>
        <w:rPr>
          <w:rFonts w:ascii="Arial" w:eastAsia="Arial" w:hAnsi="Arial" w:cs="Arial"/>
          <w:color w:val="000000"/>
          <w:lang w:val="en-US" w:eastAsia="en-US"/>
        </w:rPr>
        <w:t xml:space="preserve"> </w:t>
      </w:r>
    </w:p>
    <w:p w14:paraId="124E745F" w14:textId="77777777" w:rsidR="00D67558" w:rsidRDefault="00000000">
      <w:pPr>
        <w:spacing w:after="0" w:line="331" w:lineRule="auto"/>
      </w:pPr>
      <w:r>
        <w:rPr>
          <w:rFonts w:ascii="Arial" w:eastAsia="Arial" w:hAnsi="Arial" w:cs="Arial"/>
          <w:color w:val="000000"/>
          <w:lang w:val="en-US" w:eastAsia="en-US"/>
        </w:rPr>
        <w:lastRenderedPageBreak/>
        <w:t xml:space="preserve">S6: it helps to not slip, it uses the feature of </w:t>
      </w:r>
      <w:proofErr w:type="gramStart"/>
      <w:r>
        <w:rPr>
          <w:rFonts w:ascii="Arial" w:eastAsia="Arial" w:hAnsi="Arial" w:cs="Arial"/>
          <w:color w:val="000000"/>
          <w:lang w:val="en-US" w:eastAsia="en-US"/>
        </w:rPr>
        <w:t>pine cone</w:t>
      </w:r>
      <w:proofErr w:type="gramEnd"/>
      <w:r>
        <w:rPr>
          <w:rFonts w:ascii="Arial" w:eastAsia="Arial" w:hAnsi="Arial" w:cs="Arial"/>
          <w:color w:val="000000"/>
          <w:lang w:val="en-US" w:eastAsia="en-US"/>
        </w:rPr>
        <w:t xml:space="preserve">, and it’s easy to make, because all you need is the pine cone, and then, the shoe, (lifting his feet to show and point to his own shoe), the velcro, the laces, and that’s it! </w:t>
      </w:r>
    </w:p>
    <w:p w14:paraId="66D3157C" w14:textId="77777777" w:rsidR="00D67558" w:rsidRDefault="00000000">
      <w:pPr>
        <w:spacing w:after="0" w:line="240" w:lineRule="auto"/>
      </w:pPr>
      <w:r>
        <w:rPr>
          <w:rFonts w:ascii="Arial" w:eastAsia="Arial" w:hAnsi="Arial" w:cs="Arial"/>
          <w:color w:val="000000"/>
          <w:lang w:val="en-US" w:eastAsia="en-US"/>
        </w:rPr>
        <w:t xml:space="preserve"> </w:t>
      </w:r>
    </w:p>
    <w:p w14:paraId="4AEC1FFF" w14:textId="77777777" w:rsidR="00D67558" w:rsidRDefault="00000000">
      <w:pPr>
        <w:spacing w:after="0" w:line="331" w:lineRule="auto"/>
      </w:pPr>
      <w:r>
        <w:rPr>
          <w:rFonts w:ascii="Arial" w:eastAsia="Arial" w:hAnsi="Arial" w:cs="Arial"/>
          <w:color w:val="000000"/>
          <w:lang w:val="en-US" w:eastAsia="en-US"/>
        </w:rPr>
        <w:t xml:space="preserve">S15: this design we call it the water </w:t>
      </w:r>
      <w:proofErr w:type="gramStart"/>
      <w:r>
        <w:rPr>
          <w:rFonts w:ascii="Arial" w:eastAsia="Arial" w:hAnsi="Arial" w:cs="Arial"/>
          <w:color w:val="000000"/>
          <w:lang w:val="en-US" w:eastAsia="en-US"/>
        </w:rPr>
        <w:t>soaker</w:t>
      </w:r>
      <w:proofErr w:type="gramEnd"/>
    </w:p>
    <w:p w14:paraId="5F944D54" w14:textId="77777777" w:rsidR="00D67558" w:rsidRDefault="00000000">
      <w:pPr>
        <w:spacing w:after="0" w:line="331" w:lineRule="auto"/>
      </w:pPr>
      <w:r>
        <w:rPr>
          <w:rFonts w:ascii="Arial" w:eastAsia="Arial" w:hAnsi="Arial" w:cs="Arial"/>
          <w:color w:val="000000"/>
          <w:lang w:val="en-US" w:eastAsia="en-US"/>
        </w:rPr>
        <w:t xml:space="preserve">S14: with this design we solve the challenge of protecting the tent from wind and </w:t>
      </w:r>
      <w:proofErr w:type="gramStart"/>
      <w:r>
        <w:rPr>
          <w:rFonts w:ascii="Arial" w:eastAsia="Arial" w:hAnsi="Arial" w:cs="Arial"/>
          <w:color w:val="000000"/>
          <w:lang w:val="en-US" w:eastAsia="en-US"/>
        </w:rPr>
        <w:t>water</w:t>
      </w:r>
      <w:proofErr w:type="gramEnd"/>
      <w:r>
        <w:rPr>
          <w:rFonts w:ascii="Arial" w:eastAsia="Arial" w:hAnsi="Arial" w:cs="Arial"/>
          <w:color w:val="000000"/>
          <w:lang w:val="en-US" w:eastAsia="en-US"/>
        </w:rPr>
        <w:t xml:space="preserve"> </w:t>
      </w:r>
    </w:p>
    <w:p w14:paraId="57678B99" w14:textId="77777777" w:rsidR="00D67558" w:rsidRDefault="00000000">
      <w:pPr>
        <w:spacing w:after="0" w:line="331" w:lineRule="auto"/>
      </w:pPr>
      <w:r>
        <w:rPr>
          <w:rFonts w:ascii="Arial" w:eastAsia="Arial" w:hAnsi="Arial" w:cs="Arial"/>
          <w:color w:val="000000"/>
          <w:lang w:val="en-US" w:eastAsia="en-US"/>
        </w:rPr>
        <w:t xml:space="preserve">S15: our slogan is don’t think hard, think </w:t>
      </w:r>
      <w:proofErr w:type="gramStart"/>
      <w:r>
        <w:rPr>
          <w:rFonts w:ascii="Arial" w:eastAsia="Arial" w:hAnsi="Arial" w:cs="Arial"/>
          <w:color w:val="000000"/>
          <w:lang w:val="en-US" w:eastAsia="en-US"/>
        </w:rPr>
        <w:t>smart</w:t>
      </w:r>
      <w:proofErr w:type="gramEnd"/>
      <w:r>
        <w:rPr>
          <w:rFonts w:ascii="Arial" w:eastAsia="Arial" w:hAnsi="Arial" w:cs="Arial"/>
          <w:color w:val="000000"/>
          <w:lang w:val="en-US" w:eastAsia="en-US"/>
        </w:rPr>
        <w:t xml:space="preserve"> </w:t>
      </w:r>
    </w:p>
    <w:p w14:paraId="3A633EA1" w14:textId="77777777" w:rsidR="00D67558" w:rsidRDefault="00000000">
      <w:pPr>
        <w:spacing w:after="0" w:line="331" w:lineRule="auto"/>
      </w:pPr>
      <w:r>
        <w:rPr>
          <w:rFonts w:ascii="Arial" w:eastAsia="Arial" w:hAnsi="Arial" w:cs="Arial"/>
          <w:color w:val="000000"/>
          <w:lang w:val="en-US" w:eastAsia="en-US"/>
        </w:rPr>
        <w:t xml:space="preserve">S14: when we look at </w:t>
      </w:r>
      <w:proofErr w:type="gramStart"/>
      <w:r>
        <w:rPr>
          <w:rFonts w:ascii="Arial" w:eastAsia="Arial" w:hAnsi="Arial" w:cs="Arial"/>
          <w:color w:val="000000"/>
          <w:lang w:val="en-US" w:eastAsia="en-US"/>
        </w:rPr>
        <w:t>nature</w:t>
      </w:r>
      <w:proofErr w:type="gramEnd"/>
      <w:r>
        <w:rPr>
          <w:rFonts w:ascii="Arial" w:eastAsia="Arial" w:hAnsi="Arial" w:cs="Arial"/>
          <w:color w:val="000000"/>
          <w:lang w:val="en-US" w:eastAsia="en-US"/>
        </w:rPr>
        <w:t xml:space="preserve"> we looked at the dog, the dog fur </w:t>
      </w:r>
    </w:p>
    <w:p w14:paraId="0C667C5C" w14:textId="77777777" w:rsidR="00D67558" w:rsidRDefault="00000000">
      <w:pPr>
        <w:spacing w:after="0" w:line="331" w:lineRule="auto"/>
      </w:pPr>
      <w:r>
        <w:rPr>
          <w:rFonts w:ascii="Arial" w:eastAsia="Arial" w:hAnsi="Arial" w:cs="Arial"/>
          <w:color w:val="000000"/>
          <w:lang w:val="en-US" w:eastAsia="en-US"/>
        </w:rPr>
        <w:t xml:space="preserve">S15: we are inspired by its characteristics, it’s fur and how it </w:t>
      </w:r>
      <w:proofErr w:type="gramStart"/>
      <w:r>
        <w:rPr>
          <w:rFonts w:ascii="Arial" w:eastAsia="Arial" w:hAnsi="Arial" w:cs="Arial"/>
          <w:color w:val="000000"/>
          <w:lang w:val="en-US" w:eastAsia="en-US"/>
        </w:rPr>
        <w:t>shakes</w:t>
      </w:r>
      <w:proofErr w:type="gramEnd"/>
      <w:r>
        <w:rPr>
          <w:rFonts w:ascii="Arial" w:eastAsia="Arial" w:hAnsi="Arial" w:cs="Arial"/>
          <w:color w:val="000000"/>
          <w:lang w:val="en-US" w:eastAsia="en-US"/>
        </w:rPr>
        <w:t xml:space="preserve"> </w:t>
      </w:r>
    </w:p>
    <w:p w14:paraId="52BD8F0A" w14:textId="77777777" w:rsidR="00D67558" w:rsidRDefault="00000000">
      <w:pPr>
        <w:spacing w:after="0" w:line="331" w:lineRule="auto"/>
      </w:pPr>
      <w:r>
        <w:rPr>
          <w:rFonts w:ascii="Arial" w:eastAsia="Arial" w:hAnsi="Arial" w:cs="Arial"/>
          <w:color w:val="000000"/>
          <w:lang w:val="en-US" w:eastAsia="en-US"/>
        </w:rPr>
        <w:t xml:space="preserve">S14: we think this characteristic serve the function of it shakes water off </w:t>
      </w:r>
    </w:p>
    <w:p w14:paraId="4D25669F" w14:textId="77777777" w:rsidR="00D67558" w:rsidRDefault="00000000">
      <w:pPr>
        <w:spacing w:after="0" w:line="331" w:lineRule="auto"/>
      </w:pPr>
      <w:r>
        <w:rPr>
          <w:rFonts w:ascii="Arial" w:eastAsia="Arial" w:hAnsi="Arial" w:cs="Arial"/>
          <w:color w:val="000000"/>
          <w:lang w:val="en-US" w:eastAsia="en-US"/>
        </w:rPr>
        <w:t xml:space="preserve">S15: this function can help solve the problem of wet puddles in the </w:t>
      </w:r>
      <w:proofErr w:type="gramStart"/>
      <w:r>
        <w:rPr>
          <w:rFonts w:ascii="Arial" w:eastAsia="Arial" w:hAnsi="Arial" w:cs="Arial"/>
          <w:color w:val="000000"/>
          <w:lang w:val="en-US" w:eastAsia="en-US"/>
        </w:rPr>
        <w:t>tent</w:t>
      </w:r>
      <w:proofErr w:type="gramEnd"/>
      <w:r>
        <w:rPr>
          <w:rFonts w:ascii="Arial" w:eastAsia="Arial" w:hAnsi="Arial" w:cs="Arial"/>
          <w:color w:val="000000"/>
          <w:lang w:val="en-US" w:eastAsia="en-US"/>
        </w:rPr>
        <w:t xml:space="preserve"> </w:t>
      </w:r>
    </w:p>
    <w:p w14:paraId="2EDEC27F" w14:textId="77777777" w:rsidR="00D67558" w:rsidRDefault="00000000">
      <w:pPr>
        <w:spacing w:after="0" w:line="331" w:lineRule="auto"/>
      </w:pPr>
      <w:r>
        <w:rPr>
          <w:rFonts w:ascii="Arial" w:eastAsia="Arial" w:hAnsi="Arial" w:cs="Arial"/>
          <w:color w:val="000000"/>
          <w:lang w:val="en-US" w:eastAsia="en-US"/>
        </w:rPr>
        <w:t xml:space="preserve">S14: we discovered that the dog can be a biological model for the design of the water </w:t>
      </w:r>
      <w:proofErr w:type="gramStart"/>
      <w:r>
        <w:rPr>
          <w:rFonts w:ascii="Arial" w:eastAsia="Arial" w:hAnsi="Arial" w:cs="Arial"/>
          <w:color w:val="000000"/>
          <w:lang w:val="en-US" w:eastAsia="en-US"/>
        </w:rPr>
        <w:t>soaker</w:t>
      </w:r>
      <w:proofErr w:type="gramEnd"/>
      <w:r>
        <w:rPr>
          <w:rFonts w:ascii="Arial" w:eastAsia="Arial" w:hAnsi="Arial" w:cs="Arial"/>
          <w:color w:val="000000"/>
          <w:lang w:val="en-US" w:eastAsia="en-US"/>
        </w:rPr>
        <w:t xml:space="preserve"> </w:t>
      </w:r>
    </w:p>
    <w:p w14:paraId="32D848B8" w14:textId="77777777" w:rsidR="00D67558" w:rsidRDefault="00000000">
      <w:pPr>
        <w:spacing w:after="0" w:line="331" w:lineRule="auto"/>
      </w:pPr>
      <w:r>
        <w:rPr>
          <w:rFonts w:ascii="Arial" w:eastAsia="Arial" w:hAnsi="Arial" w:cs="Arial"/>
          <w:color w:val="000000"/>
          <w:lang w:val="en-US" w:eastAsia="en-US"/>
        </w:rPr>
        <w:t xml:space="preserve">S15: our design has a battery inside and outside there’s a ball of </w:t>
      </w:r>
      <w:proofErr w:type="gramStart"/>
      <w:r>
        <w:rPr>
          <w:rFonts w:ascii="Arial" w:eastAsia="Arial" w:hAnsi="Arial" w:cs="Arial"/>
          <w:color w:val="000000"/>
          <w:lang w:val="en-US" w:eastAsia="en-US"/>
        </w:rPr>
        <w:t>fur</w:t>
      </w:r>
      <w:proofErr w:type="gramEnd"/>
      <w:r>
        <w:rPr>
          <w:rFonts w:ascii="Arial" w:eastAsia="Arial" w:hAnsi="Arial" w:cs="Arial"/>
          <w:color w:val="000000"/>
          <w:lang w:val="en-US" w:eastAsia="en-US"/>
        </w:rPr>
        <w:t xml:space="preserve"> </w:t>
      </w:r>
    </w:p>
    <w:p w14:paraId="2E6A98BB" w14:textId="77777777" w:rsidR="00D67558" w:rsidRDefault="00000000">
      <w:pPr>
        <w:spacing w:after="0" w:line="331" w:lineRule="auto"/>
      </w:pPr>
      <w:r>
        <w:rPr>
          <w:rFonts w:ascii="Arial" w:eastAsia="Arial" w:hAnsi="Arial" w:cs="Arial"/>
          <w:color w:val="000000"/>
          <w:lang w:val="en-US" w:eastAsia="en-US"/>
        </w:rPr>
        <w:t xml:space="preserve">S14: among all of our other ideas, this design is the most special, it burrows idea from nature and solves the design challenge because it’s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 xml:space="preserve"> and useful to soak up water and shakes water out </w:t>
      </w:r>
    </w:p>
    <w:p w14:paraId="4A720843" w14:textId="63E9CDB8" w:rsidR="00D67558" w:rsidRDefault="00A1705C">
      <w:pPr>
        <w:spacing w:after="0" w:line="331" w:lineRule="auto"/>
      </w:pPr>
      <w:r>
        <w:rPr>
          <w:rFonts w:ascii="Arial" w:eastAsia="Arial" w:hAnsi="Arial" w:cs="Arial"/>
          <w:color w:val="000000"/>
          <w:lang w:val="en-US" w:eastAsia="en-US"/>
        </w:rPr>
        <w:t xml:space="preserve">T: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the tent is helping to shake or…?</w:t>
      </w:r>
    </w:p>
    <w:p w14:paraId="13B3D360" w14:textId="4780C75D" w:rsidR="00D67558" w:rsidRDefault="00000000">
      <w:pPr>
        <w:spacing w:after="0" w:line="331" w:lineRule="auto"/>
      </w:pPr>
      <w:r>
        <w:rPr>
          <w:rFonts w:ascii="Arial" w:eastAsia="Arial" w:hAnsi="Arial" w:cs="Arial"/>
          <w:color w:val="000000"/>
          <w:lang w:val="en-US" w:eastAsia="en-US"/>
        </w:rPr>
        <w:t xml:space="preserve">S14: </w:t>
      </w:r>
      <w:proofErr w:type="gramStart"/>
      <w:r>
        <w:rPr>
          <w:rFonts w:ascii="Arial" w:eastAsia="Arial" w:hAnsi="Arial" w:cs="Arial"/>
          <w:color w:val="000000"/>
          <w:lang w:val="en-US" w:eastAsia="en-US"/>
        </w:rPr>
        <w:t>no</w:t>
      </w:r>
      <w:proofErr w:type="gramEnd"/>
      <w:r>
        <w:rPr>
          <w:rFonts w:ascii="Arial" w:eastAsia="Arial" w:hAnsi="Arial" w:cs="Arial"/>
          <w:color w:val="000000"/>
          <w:lang w:val="en-US" w:eastAsia="en-US"/>
        </w:rPr>
        <w:t xml:space="preserve"> we don’t have the design, it’s in the other slide… (during the presentation, they only showed TinkerCAD design of the tent from different perspective, but not the fur ball, and the tent looks like a normal tent with no label or special feature, </w:t>
      </w:r>
      <w:r w:rsidR="006304A7">
        <w:rPr>
          <w:rFonts w:ascii="Arial" w:eastAsia="Arial" w:hAnsi="Arial" w:cs="Arial"/>
          <w:color w:val="000000"/>
          <w:lang w:val="en-US" w:eastAsia="en-US"/>
        </w:rPr>
        <w:t>teacher</w:t>
      </w:r>
      <w:r>
        <w:rPr>
          <w:rFonts w:ascii="Arial" w:eastAsia="Arial" w:hAnsi="Arial" w:cs="Arial"/>
          <w:color w:val="000000"/>
          <w:lang w:val="en-US" w:eastAsia="en-US"/>
        </w:rPr>
        <w:t xml:space="preserve"> was pointing out that the shown design does not match their description and they pulled out the wrong slide)</w:t>
      </w:r>
    </w:p>
    <w:p w14:paraId="74C0C5F7" w14:textId="77777777" w:rsidR="00D67558" w:rsidRDefault="00000000">
      <w:pPr>
        <w:spacing w:after="0" w:line="331" w:lineRule="auto"/>
      </w:pPr>
      <w:r>
        <w:rPr>
          <w:rFonts w:ascii="Arial" w:eastAsia="Arial" w:hAnsi="Arial" w:cs="Arial"/>
          <w:color w:val="000000"/>
          <w:lang w:val="en-US" w:eastAsia="en-US"/>
        </w:rPr>
        <w:t xml:space="preserve">…they pulled out the correct </w:t>
      </w:r>
      <w:proofErr w:type="gramStart"/>
      <w:r>
        <w:rPr>
          <w:rFonts w:ascii="Arial" w:eastAsia="Arial" w:hAnsi="Arial" w:cs="Arial"/>
          <w:color w:val="000000"/>
          <w:lang w:val="en-US" w:eastAsia="en-US"/>
        </w:rPr>
        <w:t>slide</w:t>
      </w:r>
      <w:proofErr w:type="gramEnd"/>
      <w:r>
        <w:rPr>
          <w:rFonts w:ascii="Arial" w:eastAsia="Arial" w:hAnsi="Arial" w:cs="Arial"/>
          <w:color w:val="000000"/>
          <w:lang w:val="en-US" w:eastAsia="en-US"/>
        </w:rPr>
        <w:t xml:space="preserve"> </w:t>
      </w:r>
    </w:p>
    <w:p w14:paraId="2277887F" w14:textId="7BDD2FD4" w:rsidR="00D67558" w:rsidRDefault="00A1705C">
      <w:pPr>
        <w:spacing w:after="0" w:line="331" w:lineRule="auto"/>
      </w:pPr>
      <w:r>
        <w:rPr>
          <w:rFonts w:ascii="Arial" w:eastAsia="Arial" w:hAnsi="Arial" w:cs="Arial"/>
          <w:color w:val="000000"/>
          <w:lang w:val="en-US" w:eastAsia="en-US"/>
        </w:rPr>
        <w:t>T: can you explain what it is?</w:t>
      </w:r>
    </w:p>
    <w:p w14:paraId="5EBC3C0A" w14:textId="77777777" w:rsidR="00D67558" w:rsidRDefault="00000000">
      <w:pPr>
        <w:spacing w:after="0" w:line="331" w:lineRule="auto"/>
      </w:pPr>
      <w:r>
        <w:rPr>
          <w:rFonts w:ascii="Arial" w:eastAsia="Arial" w:hAnsi="Arial" w:cs="Arial"/>
          <w:color w:val="000000"/>
          <w:lang w:val="en-US" w:eastAsia="en-US"/>
        </w:rPr>
        <w:t xml:space="preserve">S14: so basically it’s a ball of fur with a battery inside, motor inside, so like when you soak it in, the motor goes like, makes it shake off (general gesture for </w:t>
      </w:r>
      <w:proofErr w:type="gramStart"/>
      <w:r>
        <w:rPr>
          <w:rFonts w:ascii="Arial" w:eastAsia="Arial" w:hAnsi="Arial" w:cs="Arial"/>
          <w:color w:val="000000"/>
          <w:lang w:val="en-US" w:eastAsia="en-US"/>
        </w:rPr>
        <w:t>communication)…</w:t>
      </w:r>
      <w:proofErr w:type="gramEnd"/>
      <w:r>
        <w:rPr>
          <w:rFonts w:ascii="Arial" w:eastAsia="Arial" w:hAnsi="Arial" w:cs="Arial"/>
          <w:color w:val="000000"/>
          <w:lang w:val="en-US" w:eastAsia="en-US"/>
        </w:rPr>
        <w:t xml:space="preserve"> we are still not fully done with it </w:t>
      </w:r>
    </w:p>
    <w:p w14:paraId="7658258B" w14:textId="3B16838F" w:rsidR="00D67558" w:rsidRDefault="00A1705C">
      <w:pPr>
        <w:spacing w:after="0" w:line="331" w:lineRule="auto"/>
      </w:pPr>
      <w:r>
        <w:rPr>
          <w:rFonts w:ascii="Arial" w:eastAsia="Arial" w:hAnsi="Arial" w:cs="Arial"/>
          <w:color w:val="000000"/>
          <w:lang w:val="en-US" w:eastAsia="en-US"/>
        </w:rPr>
        <w:t xml:space="preserve">T: okay but we can </w:t>
      </w:r>
      <w:proofErr w:type="gramStart"/>
      <w:r>
        <w:rPr>
          <w:rFonts w:ascii="Arial" w:eastAsia="Arial" w:hAnsi="Arial" w:cs="Arial"/>
          <w:color w:val="000000"/>
          <w:lang w:val="en-US" w:eastAsia="en-US"/>
        </w:rPr>
        <w:t>actually see</w:t>
      </w:r>
      <w:proofErr w:type="gramEnd"/>
      <w:r>
        <w:rPr>
          <w:rFonts w:ascii="Arial" w:eastAsia="Arial" w:hAnsi="Arial" w:cs="Arial"/>
          <w:color w:val="000000"/>
          <w:lang w:val="en-US" w:eastAsia="en-US"/>
        </w:rPr>
        <w:t xml:space="preserve"> the engine there, and it runs with batteries, and it’s a furry thing that like shakes itself </w:t>
      </w:r>
    </w:p>
    <w:p w14:paraId="2EA54480" w14:textId="77777777" w:rsidR="00D67558" w:rsidRDefault="00000000">
      <w:pPr>
        <w:spacing w:after="0" w:line="331" w:lineRule="auto"/>
      </w:pPr>
      <w:r>
        <w:rPr>
          <w:rFonts w:ascii="Arial" w:eastAsia="Arial" w:hAnsi="Arial" w:cs="Arial"/>
          <w:color w:val="000000"/>
          <w:lang w:val="en-US" w:eastAsia="en-US"/>
        </w:rPr>
        <w:t>S14: yea</w:t>
      </w:r>
    </w:p>
    <w:p w14:paraId="1541B7D9" w14:textId="4D927CCC" w:rsidR="00D67558" w:rsidRDefault="00A1705C">
      <w:pPr>
        <w:spacing w:after="0" w:line="331" w:lineRule="auto"/>
      </w:pPr>
      <w:r>
        <w:rPr>
          <w:rFonts w:ascii="Arial" w:eastAsia="Arial" w:hAnsi="Arial" w:cs="Arial"/>
          <w:color w:val="000000"/>
          <w:lang w:val="en-US" w:eastAsia="en-US"/>
        </w:rPr>
        <w:t>T: and that’s the tent?</w:t>
      </w:r>
    </w:p>
    <w:p w14:paraId="1536AF0A" w14:textId="77777777" w:rsidR="00D67558" w:rsidRDefault="00000000">
      <w:pPr>
        <w:spacing w:after="0" w:line="331" w:lineRule="auto"/>
      </w:pPr>
      <w:r>
        <w:rPr>
          <w:rFonts w:ascii="Arial" w:eastAsia="Arial" w:hAnsi="Arial" w:cs="Arial"/>
          <w:color w:val="000000"/>
          <w:lang w:val="en-US" w:eastAsia="en-US"/>
        </w:rPr>
        <w:t>S14: yea</w:t>
      </w:r>
    </w:p>
    <w:p w14:paraId="6DE5D6BD" w14:textId="7C1B05F3" w:rsidR="00D67558" w:rsidRDefault="00A1705C">
      <w:pPr>
        <w:spacing w:after="0" w:line="331" w:lineRule="auto"/>
      </w:pPr>
      <w:r>
        <w:rPr>
          <w:rFonts w:ascii="Arial" w:eastAsia="Arial" w:hAnsi="Arial" w:cs="Arial"/>
          <w:color w:val="000000"/>
          <w:lang w:val="en-US" w:eastAsia="en-US"/>
        </w:rPr>
        <w:t>T: and that’s (referring to the fur ball) is like ten times bigger than the tent? (</w:t>
      </w:r>
      <w:proofErr w:type="gramStart"/>
      <w:r>
        <w:rPr>
          <w:rFonts w:ascii="Arial" w:eastAsia="Arial" w:hAnsi="Arial" w:cs="Arial"/>
          <w:color w:val="000000"/>
          <w:lang w:val="en-US" w:eastAsia="en-US"/>
        </w:rPr>
        <w:t>on</w:t>
      </w:r>
      <w:proofErr w:type="gramEnd"/>
      <w:r>
        <w:rPr>
          <w:rFonts w:ascii="Arial" w:eastAsia="Arial" w:hAnsi="Arial" w:cs="Arial"/>
          <w:color w:val="000000"/>
          <w:lang w:val="en-US" w:eastAsia="en-US"/>
        </w:rPr>
        <w:t xml:space="preserve"> the TinkerCAD design they showed, the fur ball was about ten times bigger then the tent, potential mis-sizing or they didn’t really consider the size) </w:t>
      </w:r>
    </w:p>
    <w:p w14:paraId="256C1523" w14:textId="77777777" w:rsidR="00D67558" w:rsidRDefault="00000000">
      <w:pPr>
        <w:spacing w:after="0" w:line="331" w:lineRule="auto"/>
      </w:pPr>
      <w:r>
        <w:rPr>
          <w:rFonts w:ascii="Arial" w:eastAsia="Arial" w:hAnsi="Arial" w:cs="Arial"/>
          <w:color w:val="000000"/>
          <w:lang w:val="en-US" w:eastAsia="en-US"/>
        </w:rPr>
        <w:t xml:space="preserve">S14: well (laugh) we couldn’t figure the size </w:t>
      </w:r>
      <w:proofErr w:type="gramStart"/>
      <w:r>
        <w:rPr>
          <w:rFonts w:ascii="Arial" w:eastAsia="Arial" w:hAnsi="Arial" w:cs="Arial"/>
          <w:color w:val="000000"/>
          <w:lang w:val="en-US" w:eastAsia="en-US"/>
        </w:rPr>
        <w:t>out</w:t>
      </w:r>
      <w:proofErr w:type="gramEnd"/>
      <w:r>
        <w:rPr>
          <w:rFonts w:ascii="Arial" w:eastAsia="Arial" w:hAnsi="Arial" w:cs="Arial"/>
          <w:color w:val="000000"/>
          <w:lang w:val="en-US" w:eastAsia="en-US"/>
        </w:rPr>
        <w:t xml:space="preserve"> </w:t>
      </w:r>
    </w:p>
    <w:p w14:paraId="3E739896" w14:textId="6D8C13E6" w:rsidR="00D67558" w:rsidRDefault="00A1705C">
      <w:pPr>
        <w:spacing w:after="0" w:line="331" w:lineRule="auto"/>
      </w:pPr>
      <w:r>
        <w:rPr>
          <w:rFonts w:ascii="Arial" w:eastAsia="Arial" w:hAnsi="Arial" w:cs="Arial"/>
          <w:color w:val="000000"/>
          <w:lang w:val="en-US" w:eastAsia="en-US"/>
        </w:rPr>
        <w:t xml:space="preserve">T: well, it’s okay, you are getting there, thank you guys </w:t>
      </w:r>
    </w:p>
    <w:p w14:paraId="73B18729" w14:textId="77777777" w:rsidR="00D67558" w:rsidRDefault="00000000">
      <w:pPr>
        <w:spacing w:after="0" w:line="240" w:lineRule="auto"/>
      </w:pPr>
      <w:r>
        <w:rPr>
          <w:rFonts w:ascii="Arial" w:eastAsia="Arial" w:hAnsi="Arial" w:cs="Arial"/>
          <w:color w:val="000000"/>
          <w:lang w:val="en-US" w:eastAsia="en-US"/>
        </w:rPr>
        <w:t xml:space="preserve"> </w:t>
      </w:r>
    </w:p>
    <w:p w14:paraId="7C9B1379" w14:textId="77777777" w:rsidR="00D67558" w:rsidRDefault="00000000">
      <w:pPr>
        <w:spacing w:after="0" w:line="331" w:lineRule="auto"/>
      </w:pPr>
      <w:r>
        <w:rPr>
          <w:rFonts w:ascii="Arial" w:eastAsia="Arial" w:hAnsi="Arial" w:cs="Arial"/>
          <w:color w:val="000000"/>
          <w:lang w:val="en-US" w:eastAsia="en-US"/>
        </w:rPr>
        <w:t xml:space="preserve">S1: with this design we solve the challenge of having no energy in the forest, and our slogan is </w:t>
      </w:r>
      <w:proofErr w:type="gramStart"/>
      <w:r>
        <w:rPr>
          <w:rFonts w:ascii="Arial" w:eastAsia="Arial" w:hAnsi="Arial" w:cs="Arial"/>
          <w:color w:val="000000"/>
          <w:lang w:val="en-US" w:eastAsia="en-US"/>
        </w:rPr>
        <w:t>capture</w:t>
      </w:r>
      <w:proofErr w:type="gramEnd"/>
      <w:r>
        <w:rPr>
          <w:rFonts w:ascii="Arial" w:eastAsia="Arial" w:hAnsi="Arial" w:cs="Arial"/>
          <w:color w:val="000000"/>
          <w:lang w:val="en-US" w:eastAsia="en-US"/>
        </w:rPr>
        <w:t xml:space="preserve"> the energy. When we look at nature, our organism was spiral tree, we were inspired by its spiral design. Our design has an, indented spiral design inside it, to capture the energy, make it rotate, and store energy in a nearby electricity storage box, </w:t>
      </w:r>
      <w:proofErr w:type="gramStart"/>
      <w:r>
        <w:rPr>
          <w:rFonts w:ascii="Arial" w:eastAsia="Arial" w:hAnsi="Arial" w:cs="Arial"/>
          <w:color w:val="000000"/>
          <w:lang w:val="en-US" w:eastAsia="en-US"/>
        </w:rPr>
        <w:t>Our</w:t>
      </w:r>
      <w:proofErr w:type="gramEnd"/>
      <w:r>
        <w:rPr>
          <w:rFonts w:ascii="Arial" w:eastAsia="Arial" w:hAnsi="Arial" w:cs="Arial"/>
          <w:color w:val="000000"/>
          <w:lang w:val="en-US" w:eastAsia="en-US"/>
        </w:rPr>
        <w:t xml:space="preserve"> design is </w:t>
      </w:r>
      <w:r>
        <w:rPr>
          <w:rFonts w:ascii="Arial" w:eastAsia="Arial" w:hAnsi="Arial" w:cs="Arial"/>
          <w:color w:val="000000"/>
          <w:lang w:val="en-US" w:eastAsia="en-US"/>
        </w:rPr>
        <w:lastRenderedPageBreak/>
        <w:t xml:space="preserve">basically a small cylinder that has indented lines in it, and the special thing about it is that it’s really sturdy, creates energy, and it’s cheap. </w:t>
      </w:r>
    </w:p>
    <w:p w14:paraId="6446F23B" w14:textId="77777777" w:rsidR="00D67558" w:rsidRDefault="00000000">
      <w:pPr>
        <w:spacing w:after="0" w:line="240" w:lineRule="auto"/>
      </w:pPr>
      <w:r>
        <w:rPr>
          <w:rFonts w:ascii="Arial" w:eastAsia="Arial" w:hAnsi="Arial" w:cs="Arial"/>
          <w:color w:val="000000"/>
          <w:lang w:val="en-US" w:eastAsia="en-US"/>
        </w:rPr>
        <w:t xml:space="preserve"> </w:t>
      </w:r>
    </w:p>
    <w:p w14:paraId="10C7A338" w14:textId="77777777" w:rsidR="00D67558" w:rsidRDefault="00000000">
      <w:pPr>
        <w:spacing w:after="0" w:line="331" w:lineRule="auto"/>
      </w:pPr>
      <w:r>
        <w:rPr>
          <w:rFonts w:ascii="Arial" w:eastAsia="Arial" w:hAnsi="Arial" w:cs="Arial"/>
          <w:color w:val="000000"/>
          <w:lang w:val="en-US" w:eastAsia="en-US"/>
        </w:rPr>
        <w:t xml:space="preserve">S9: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the name of our design is the drytent, with this design we solve the challenge of keeping your camp dry, and our slogan is keep dry with the sky dry tent </w:t>
      </w:r>
    </w:p>
    <w:p w14:paraId="55CD5064" w14:textId="77777777" w:rsidR="00D67558" w:rsidRDefault="00000000">
      <w:pPr>
        <w:spacing w:after="0" w:line="331" w:lineRule="auto"/>
      </w:pPr>
      <w:r>
        <w:rPr>
          <w:rFonts w:ascii="Arial" w:eastAsia="Arial" w:hAnsi="Arial" w:cs="Arial"/>
          <w:color w:val="000000"/>
          <w:lang w:val="en-US" w:eastAsia="en-US"/>
        </w:rPr>
        <w:t xml:space="preserve">S8: when we look at nature we noticed the spiral tree, we were inspired by the spirals on this tree, and we think this characteristic serves the function of channeling water, nutrients, and wind </w:t>
      </w:r>
      <w:proofErr w:type="gramStart"/>
      <w:r>
        <w:rPr>
          <w:rFonts w:ascii="Arial" w:eastAsia="Arial" w:hAnsi="Arial" w:cs="Arial"/>
          <w:color w:val="000000"/>
          <w:lang w:val="en-US" w:eastAsia="en-US"/>
        </w:rPr>
        <w:t>resistancy</w:t>
      </w:r>
      <w:proofErr w:type="gramEnd"/>
    </w:p>
    <w:p w14:paraId="4091FD3F" w14:textId="77777777" w:rsidR="00D67558" w:rsidRDefault="00000000">
      <w:pPr>
        <w:spacing w:after="0" w:line="331" w:lineRule="auto"/>
      </w:pPr>
      <w:r>
        <w:rPr>
          <w:rFonts w:ascii="Arial" w:eastAsia="Arial" w:hAnsi="Arial" w:cs="Arial"/>
          <w:color w:val="000000"/>
          <w:lang w:val="en-US" w:eastAsia="en-US"/>
        </w:rPr>
        <w:t xml:space="preserve">S9: we think this function can help solve the problem of getting soaked and water loss, we discovered that the spiral tree can be a biological model for the dry </w:t>
      </w:r>
      <w:proofErr w:type="gramStart"/>
      <w:r>
        <w:rPr>
          <w:rFonts w:ascii="Arial" w:eastAsia="Arial" w:hAnsi="Arial" w:cs="Arial"/>
          <w:color w:val="000000"/>
          <w:lang w:val="en-US" w:eastAsia="en-US"/>
        </w:rPr>
        <w:t>tent</w:t>
      </w:r>
      <w:proofErr w:type="gramEnd"/>
      <w:r>
        <w:rPr>
          <w:rFonts w:ascii="Arial" w:eastAsia="Arial" w:hAnsi="Arial" w:cs="Arial"/>
          <w:color w:val="000000"/>
          <w:lang w:val="en-US" w:eastAsia="en-US"/>
        </w:rPr>
        <w:t xml:space="preserve"> </w:t>
      </w:r>
    </w:p>
    <w:p w14:paraId="3BAD2976" w14:textId="77777777" w:rsidR="00D67558" w:rsidRDefault="00000000">
      <w:pPr>
        <w:spacing w:after="0" w:line="331" w:lineRule="auto"/>
      </w:pPr>
      <w:r>
        <w:rPr>
          <w:rFonts w:ascii="Arial" w:eastAsia="Arial" w:hAnsi="Arial" w:cs="Arial"/>
          <w:color w:val="000000"/>
          <w:lang w:val="en-US" w:eastAsia="en-US"/>
        </w:rPr>
        <w:t xml:space="preserve">S8: our design looks like a tent that you would normally put on top of your tables and chairs if you are going camping (gesturing to show the idea of a shading area/tent over tables), and it has poles with spirals (pointing at their design on the screen display and using small gesture to represent swirling spirals at the poles), and um buckets (gesturing a shape of bucket and a rough size of it) and buckets at the end, and there’s also a box on the roof, with a pyramid shape (using one hand to quickly gesture a pointed triangular shape). So if it rains the water gets caught on the top of the roof, which is to be like a box, (gesturing to represent pouring rain, and the box shape), and because of the pyramid shape (using two hand to represent a pyramid top), all of the water goes to either one of the four holes (pointing at the four holes on the screen display, gesturing to represent that the water goes only to the four holes), and then it goes down the spirals to the buckets (small swirling hand movement to represent the water came down from the spiraling shape). And among all our other ideas, this design was the most special, it burrows idea from nature and solves the design challenge because it is water resistant, it doesn’t let the water fall off the edges when if there is a lot of rain (general communication gesture, and gesturing pouring rain fall down), it saves water since the water is collected in the buckets, and it turns away the wind. </w:t>
      </w:r>
    </w:p>
    <w:p w14:paraId="7D1C69F5" w14:textId="77777777" w:rsidR="00D67558" w:rsidRDefault="00000000">
      <w:pPr>
        <w:spacing w:after="0" w:line="240" w:lineRule="auto"/>
      </w:pPr>
      <w:r>
        <w:rPr>
          <w:rFonts w:ascii="Arial" w:eastAsia="Arial" w:hAnsi="Arial" w:cs="Arial"/>
          <w:color w:val="000000"/>
          <w:lang w:val="en-US" w:eastAsia="en-US"/>
        </w:rPr>
        <w:t xml:space="preserve"> </w:t>
      </w:r>
    </w:p>
    <w:p w14:paraId="4619D0E4" w14:textId="77777777" w:rsidR="00D67558" w:rsidRDefault="00000000">
      <w:pPr>
        <w:spacing w:after="0" w:line="331" w:lineRule="auto"/>
      </w:pPr>
      <w:r>
        <w:rPr>
          <w:rFonts w:ascii="Arial" w:eastAsia="Arial" w:hAnsi="Arial" w:cs="Arial"/>
          <w:color w:val="000000"/>
          <w:lang w:val="en-US" w:eastAsia="en-US"/>
        </w:rPr>
        <w:t xml:space="preserve">S16: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the name of our design is the red tree </w:t>
      </w:r>
    </w:p>
    <w:p w14:paraId="676FA274" w14:textId="77777777" w:rsidR="00D67558" w:rsidRDefault="00000000">
      <w:pPr>
        <w:spacing w:after="0" w:line="331" w:lineRule="auto"/>
      </w:pPr>
      <w:r>
        <w:rPr>
          <w:rFonts w:ascii="Arial" w:eastAsia="Arial" w:hAnsi="Arial" w:cs="Arial"/>
          <w:color w:val="000000"/>
          <w:lang w:val="en-US" w:eastAsia="en-US"/>
        </w:rPr>
        <w:t xml:space="preserve">S7: with this idea we solve the design challenge of having an </w:t>
      </w:r>
      <w:proofErr w:type="gramStart"/>
      <w:r>
        <w:rPr>
          <w:rFonts w:ascii="Arial" w:eastAsia="Arial" w:hAnsi="Arial" w:cs="Arial"/>
          <w:color w:val="000000"/>
          <w:lang w:val="en-US" w:eastAsia="en-US"/>
        </w:rPr>
        <w:t>umbrella</w:t>
      </w:r>
      <w:proofErr w:type="gramEnd"/>
      <w:r>
        <w:rPr>
          <w:rFonts w:ascii="Arial" w:eastAsia="Arial" w:hAnsi="Arial" w:cs="Arial"/>
          <w:color w:val="000000"/>
          <w:lang w:val="en-US" w:eastAsia="en-US"/>
        </w:rPr>
        <w:t xml:space="preserve"> so we don’t get wet, and a hammer. Our slogan is don’t get wet, stay dry. </w:t>
      </w:r>
    </w:p>
    <w:p w14:paraId="40B81DFF" w14:textId="77777777" w:rsidR="00D67558" w:rsidRDefault="00000000">
      <w:pPr>
        <w:spacing w:after="0" w:line="331" w:lineRule="auto"/>
      </w:pPr>
      <w:r>
        <w:rPr>
          <w:rFonts w:ascii="Arial" w:eastAsia="Arial" w:hAnsi="Arial" w:cs="Arial"/>
          <w:color w:val="000000"/>
          <w:lang w:val="en-US" w:eastAsia="en-US"/>
        </w:rPr>
        <w:t xml:space="preserve">S16: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our design is inpsired by the leaves in the forest and uh things like that. Because some types of leaves are </w:t>
      </w:r>
      <w:proofErr w:type="gramStart"/>
      <w:r>
        <w:rPr>
          <w:rFonts w:ascii="Arial" w:eastAsia="Arial" w:hAnsi="Arial" w:cs="Arial"/>
          <w:color w:val="000000"/>
          <w:lang w:val="en-US" w:eastAsia="en-US"/>
        </w:rPr>
        <w:t>impermeable</w:t>
      </w:r>
      <w:proofErr w:type="gramEnd"/>
      <w:r>
        <w:rPr>
          <w:rFonts w:ascii="Arial" w:eastAsia="Arial" w:hAnsi="Arial" w:cs="Arial"/>
          <w:color w:val="000000"/>
          <w:lang w:val="en-US" w:eastAsia="en-US"/>
        </w:rPr>
        <w:t xml:space="preserve"> and they don’t let the water pass through them </w:t>
      </w:r>
    </w:p>
    <w:p w14:paraId="7263A204" w14:textId="77777777" w:rsidR="00D67558" w:rsidRDefault="00000000">
      <w:pPr>
        <w:spacing w:after="0" w:line="331" w:lineRule="auto"/>
      </w:pPr>
      <w:r>
        <w:rPr>
          <w:rFonts w:ascii="Arial" w:eastAsia="Arial" w:hAnsi="Arial" w:cs="Arial"/>
          <w:color w:val="000000"/>
          <w:lang w:val="en-US" w:eastAsia="en-US"/>
        </w:rPr>
        <w:t xml:space="preserve">S7: we are inpsried by the characteristic of that organism that inspired our design is impermeable, because you can’t get </w:t>
      </w:r>
      <w:proofErr w:type="gramStart"/>
      <w:r>
        <w:rPr>
          <w:rFonts w:ascii="Arial" w:eastAsia="Arial" w:hAnsi="Arial" w:cs="Arial"/>
          <w:color w:val="000000"/>
          <w:lang w:val="en-US" w:eastAsia="en-US"/>
        </w:rPr>
        <w:t>wet</w:t>
      </w:r>
      <w:proofErr w:type="gramEnd"/>
      <w:r>
        <w:rPr>
          <w:rFonts w:ascii="Arial" w:eastAsia="Arial" w:hAnsi="Arial" w:cs="Arial"/>
          <w:color w:val="000000"/>
          <w:lang w:val="en-US" w:eastAsia="en-US"/>
        </w:rPr>
        <w:t xml:space="preserve"> </w:t>
      </w:r>
    </w:p>
    <w:p w14:paraId="734B603F" w14:textId="77777777" w:rsidR="00D67558" w:rsidRDefault="00000000">
      <w:pPr>
        <w:spacing w:after="0" w:line="331" w:lineRule="auto"/>
      </w:pPr>
      <w:r>
        <w:rPr>
          <w:rFonts w:ascii="Arial" w:eastAsia="Arial" w:hAnsi="Arial" w:cs="Arial"/>
          <w:color w:val="000000"/>
          <w:lang w:val="en-US" w:eastAsia="en-US"/>
        </w:rPr>
        <w:t xml:space="preserve">S16: </w:t>
      </w:r>
      <w:proofErr w:type="gramStart"/>
      <w:r>
        <w:rPr>
          <w:rFonts w:ascii="Arial" w:eastAsia="Arial" w:hAnsi="Arial" w:cs="Arial"/>
          <w:color w:val="000000"/>
          <w:lang w:val="en-US" w:eastAsia="en-US"/>
        </w:rPr>
        <w:t>so</w:t>
      </w:r>
      <w:proofErr w:type="gramEnd"/>
      <w:r>
        <w:rPr>
          <w:rFonts w:ascii="Arial" w:eastAsia="Arial" w:hAnsi="Arial" w:cs="Arial"/>
          <w:color w:val="000000"/>
          <w:lang w:val="en-US" w:eastAsia="en-US"/>
        </w:rPr>
        <w:t xml:space="preserve"> we think this characteristic serves the function of not getting wet when you walk in the street and stuff like that </w:t>
      </w:r>
    </w:p>
    <w:p w14:paraId="2DB84733" w14:textId="77777777" w:rsidR="00D67558" w:rsidRDefault="00000000">
      <w:pPr>
        <w:spacing w:after="0" w:line="331" w:lineRule="auto"/>
      </w:pPr>
      <w:r>
        <w:rPr>
          <w:rFonts w:ascii="Arial" w:eastAsia="Arial" w:hAnsi="Arial" w:cs="Arial"/>
          <w:color w:val="000000"/>
          <w:lang w:val="en-US" w:eastAsia="en-US"/>
        </w:rPr>
        <w:t xml:space="preserve">S7: okay, this function can help you solve like getting dry, so you don’t need like to changing yourself and </w:t>
      </w:r>
      <w:proofErr w:type="gramStart"/>
      <w:r>
        <w:rPr>
          <w:rFonts w:ascii="Arial" w:eastAsia="Arial" w:hAnsi="Arial" w:cs="Arial"/>
          <w:color w:val="000000"/>
          <w:lang w:val="en-US" w:eastAsia="en-US"/>
        </w:rPr>
        <w:t>clothes</w:t>
      </w:r>
      <w:proofErr w:type="gramEnd"/>
      <w:r>
        <w:rPr>
          <w:rFonts w:ascii="Arial" w:eastAsia="Arial" w:hAnsi="Arial" w:cs="Arial"/>
          <w:color w:val="000000"/>
          <w:lang w:val="en-US" w:eastAsia="en-US"/>
        </w:rPr>
        <w:t xml:space="preserve"> </w:t>
      </w:r>
    </w:p>
    <w:p w14:paraId="1190422D" w14:textId="77777777" w:rsidR="00D67558" w:rsidRDefault="00000000">
      <w:pPr>
        <w:spacing w:after="0" w:line="331" w:lineRule="auto"/>
      </w:pPr>
      <w:r>
        <w:rPr>
          <w:rFonts w:ascii="Arial" w:eastAsia="Arial" w:hAnsi="Arial" w:cs="Arial"/>
          <w:color w:val="000000"/>
          <w:lang w:val="en-US" w:eastAsia="en-US"/>
        </w:rPr>
        <w:t xml:space="preserve">S16: our design looks like an umbrella, but it has cones in the top, so if the water falls it falls down to the ground, and that’s </w:t>
      </w:r>
      <w:proofErr w:type="gramStart"/>
      <w:r>
        <w:rPr>
          <w:rFonts w:ascii="Arial" w:eastAsia="Arial" w:hAnsi="Arial" w:cs="Arial"/>
          <w:color w:val="000000"/>
          <w:lang w:val="en-US" w:eastAsia="en-US"/>
        </w:rPr>
        <w:t>it</w:t>
      </w:r>
      <w:proofErr w:type="gramEnd"/>
      <w:r>
        <w:rPr>
          <w:rFonts w:ascii="Arial" w:eastAsia="Arial" w:hAnsi="Arial" w:cs="Arial"/>
          <w:color w:val="000000"/>
          <w:lang w:val="en-US" w:eastAsia="en-US"/>
        </w:rPr>
        <w:t xml:space="preserve"> </w:t>
      </w:r>
    </w:p>
    <w:p w14:paraId="6647793C" w14:textId="77777777" w:rsidR="00D67558" w:rsidRDefault="00000000">
      <w:pPr>
        <w:spacing w:after="0" w:line="240" w:lineRule="auto"/>
      </w:pPr>
      <w:r>
        <w:rPr>
          <w:rFonts w:ascii="Arial" w:eastAsia="Arial" w:hAnsi="Arial" w:cs="Arial"/>
          <w:color w:val="000000"/>
          <w:lang w:val="en-US" w:eastAsia="en-US"/>
        </w:rPr>
        <w:t xml:space="preserve"> </w:t>
      </w:r>
    </w:p>
    <w:p w14:paraId="5F02D82C" w14:textId="77777777" w:rsidR="00D67558" w:rsidRDefault="00000000">
      <w:pPr>
        <w:spacing w:after="0" w:line="331" w:lineRule="auto"/>
      </w:pPr>
      <w:r>
        <w:rPr>
          <w:rFonts w:ascii="Arial" w:eastAsia="Arial" w:hAnsi="Arial" w:cs="Arial"/>
          <w:color w:val="000000"/>
          <w:lang w:val="en-US" w:eastAsia="en-US"/>
        </w:rPr>
        <w:lastRenderedPageBreak/>
        <w:t xml:space="preserve">S4: The name of our design is eco </w:t>
      </w:r>
      <w:proofErr w:type="gramStart"/>
      <w:r>
        <w:rPr>
          <w:rFonts w:ascii="Arial" w:eastAsia="Arial" w:hAnsi="Arial" w:cs="Arial"/>
          <w:color w:val="000000"/>
          <w:lang w:val="en-US" w:eastAsia="en-US"/>
        </w:rPr>
        <w:t>sturdy</w:t>
      </w:r>
      <w:proofErr w:type="gramEnd"/>
      <w:r>
        <w:rPr>
          <w:rFonts w:ascii="Arial" w:eastAsia="Arial" w:hAnsi="Arial" w:cs="Arial"/>
          <w:color w:val="000000"/>
          <w:lang w:val="en-US" w:eastAsia="en-US"/>
        </w:rPr>
        <w:t xml:space="preserve"> </w:t>
      </w:r>
    </w:p>
    <w:p w14:paraId="0B2C06F9" w14:textId="77777777" w:rsidR="00D67558" w:rsidRDefault="00000000">
      <w:pPr>
        <w:spacing w:after="0" w:line="331" w:lineRule="auto"/>
      </w:pPr>
      <w:r>
        <w:rPr>
          <w:rFonts w:ascii="Arial" w:eastAsia="Arial" w:hAnsi="Arial" w:cs="Arial"/>
          <w:color w:val="000000"/>
          <w:lang w:val="en-US" w:eastAsia="en-US"/>
        </w:rPr>
        <w:t xml:space="preserve">S2: with this design we solve the challenge of wind and water </w:t>
      </w:r>
      <w:proofErr w:type="gramStart"/>
      <w:r>
        <w:rPr>
          <w:rFonts w:ascii="Arial" w:eastAsia="Arial" w:hAnsi="Arial" w:cs="Arial"/>
          <w:color w:val="000000"/>
          <w:lang w:val="en-US" w:eastAsia="en-US"/>
        </w:rPr>
        <w:t>resistance</w:t>
      </w:r>
      <w:proofErr w:type="gramEnd"/>
    </w:p>
    <w:p w14:paraId="33144304" w14:textId="77777777" w:rsidR="00D67558" w:rsidRDefault="00000000">
      <w:pPr>
        <w:spacing w:after="0" w:line="331" w:lineRule="auto"/>
      </w:pPr>
      <w:r>
        <w:rPr>
          <w:rFonts w:ascii="Arial" w:eastAsia="Arial" w:hAnsi="Arial" w:cs="Arial"/>
          <w:color w:val="000000"/>
          <w:lang w:val="en-US" w:eastAsia="en-US"/>
        </w:rPr>
        <w:t xml:space="preserve">S4: and our slogan is standing strong with </w:t>
      </w:r>
      <w:proofErr w:type="gramStart"/>
      <w:r>
        <w:rPr>
          <w:rFonts w:ascii="Arial" w:eastAsia="Arial" w:hAnsi="Arial" w:cs="Arial"/>
          <w:color w:val="000000"/>
          <w:lang w:val="en-US" w:eastAsia="en-US"/>
        </w:rPr>
        <w:t>nature</w:t>
      </w:r>
      <w:proofErr w:type="gramEnd"/>
      <w:r>
        <w:rPr>
          <w:rFonts w:ascii="Arial" w:eastAsia="Arial" w:hAnsi="Arial" w:cs="Arial"/>
          <w:color w:val="000000"/>
          <w:lang w:val="en-US" w:eastAsia="en-US"/>
        </w:rPr>
        <w:t xml:space="preserve"> </w:t>
      </w:r>
    </w:p>
    <w:p w14:paraId="2B5BD203" w14:textId="77777777" w:rsidR="00D67558" w:rsidRDefault="00000000">
      <w:pPr>
        <w:spacing w:after="0" w:line="331" w:lineRule="auto"/>
      </w:pPr>
      <w:r>
        <w:rPr>
          <w:rFonts w:ascii="Arial" w:eastAsia="Arial" w:hAnsi="Arial" w:cs="Arial"/>
          <w:color w:val="000000"/>
          <w:lang w:val="en-US" w:eastAsia="en-US"/>
        </w:rPr>
        <w:t xml:space="preserve">S2: when we look at nature, we notice the hornbeam </w:t>
      </w:r>
      <w:proofErr w:type="gramStart"/>
      <w:r>
        <w:rPr>
          <w:rFonts w:ascii="Arial" w:eastAsia="Arial" w:hAnsi="Arial" w:cs="Arial"/>
          <w:color w:val="000000"/>
          <w:lang w:val="en-US" w:eastAsia="en-US"/>
        </w:rPr>
        <w:t>leave</w:t>
      </w:r>
      <w:proofErr w:type="gramEnd"/>
      <w:r>
        <w:rPr>
          <w:rFonts w:ascii="Arial" w:eastAsia="Arial" w:hAnsi="Arial" w:cs="Arial"/>
          <w:color w:val="000000"/>
          <w:lang w:val="en-US" w:eastAsia="en-US"/>
        </w:rPr>
        <w:t xml:space="preserve"> </w:t>
      </w:r>
    </w:p>
    <w:p w14:paraId="7C948398" w14:textId="77777777" w:rsidR="00D67558" w:rsidRDefault="00000000">
      <w:pPr>
        <w:spacing w:after="0" w:line="331" w:lineRule="auto"/>
      </w:pPr>
      <w:r>
        <w:rPr>
          <w:rFonts w:ascii="Arial" w:eastAsia="Arial" w:hAnsi="Arial" w:cs="Arial"/>
          <w:color w:val="000000"/>
          <w:lang w:val="en-US" w:eastAsia="en-US"/>
        </w:rPr>
        <w:t>S4: and we are inspired by its ability to be stiff during… (can’t read the word)</w:t>
      </w:r>
    </w:p>
    <w:p w14:paraId="68895B7F" w14:textId="77777777" w:rsidR="00D67558" w:rsidRDefault="00000000">
      <w:pPr>
        <w:spacing w:after="0" w:line="331" w:lineRule="auto"/>
      </w:pPr>
      <w:r>
        <w:rPr>
          <w:rFonts w:ascii="Arial" w:eastAsia="Arial" w:hAnsi="Arial" w:cs="Arial"/>
          <w:color w:val="000000"/>
          <w:lang w:val="en-US" w:eastAsia="en-US"/>
        </w:rPr>
        <w:t xml:space="preserve">S2: photosynthesis </w:t>
      </w:r>
    </w:p>
    <w:p w14:paraId="78880BF2" w14:textId="77777777" w:rsidR="00D67558" w:rsidRDefault="00000000">
      <w:pPr>
        <w:spacing w:after="0" w:line="331" w:lineRule="auto"/>
      </w:pPr>
      <w:r>
        <w:rPr>
          <w:rFonts w:ascii="Arial" w:eastAsia="Arial" w:hAnsi="Arial" w:cs="Arial"/>
          <w:color w:val="000000"/>
          <w:lang w:val="en-US" w:eastAsia="en-US"/>
        </w:rPr>
        <w:t xml:space="preserve">S4: photosynthesis, and flexible in wind </w:t>
      </w:r>
    </w:p>
    <w:p w14:paraId="163F49F0" w14:textId="77777777" w:rsidR="00D67558" w:rsidRDefault="00000000">
      <w:pPr>
        <w:spacing w:after="0" w:line="331" w:lineRule="auto"/>
      </w:pPr>
      <w:r>
        <w:rPr>
          <w:rFonts w:ascii="Arial" w:eastAsia="Arial" w:hAnsi="Arial" w:cs="Arial"/>
          <w:color w:val="000000"/>
          <w:lang w:val="en-US" w:eastAsia="en-US"/>
        </w:rPr>
        <w:t xml:space="preserve">S2: we think </w:t>
      </w:r>
      <w:proofErr w:type="gramStart"/>
      <w:r>
        <w:rPr>
          <w:rFonts w:ascii="Arial" w:eastAsia="Arial" w:hAnsi="Arial" w:cs="Arial"/>
          <w:color w:val="000000"/>
          <w:lang w:val="en-US" w:eastAsia="en-US"/>
        </w:rPr>
        <w:t>it’s</w:t>
      </w:r>
      <w:proofErr w:type="gramEnd"/>
      <w:r>
        <w:rPr>
          <w:rFonts w:ascii="Arial" w:eastAsia="Arial" w:hAnsi="Arial" w:cs="Arial"/>
          <w:color w:val="000000"/>
          <w:lang w:val="en-US" w:eastAsia="en-US"/>
        </w:rPr>
        <w:t xml:space="preserve"> characteristic serves the function of withstanding very high winds and not snapping </w:t>
      </w:r>
    </w:p>
    <w:p w14:paraId="15043BCE" w14:textId="77777777" w:rsidR="00D67558" w:rsidRDefault="00000000">
      <w:pPr>
        <w:spacing w:after="0" w:line="331" w:lineRule="auto"/>
      </w:pPr>
      <w:r>
        <w:rPr>
          <w:rFonts w:ascii="Arial" w:eastAsia="Arial" w:hAnsi="Arial" w:cs="Arial"/>
          <w:color w:val="000000"/>
          <w:lang w:val="en-US" w:eastAsia="en-US"/>
        </w:rPr>
        <w:t xml:space="preserve">S4: and this function can help solve the problem of damage caused by </w:t>
      </w:r>
      <w:proofErr w:type="gramStart"/>
      <w:r>
        <w:rPr>
          <w:rFonts w:ascii="Arial" w:eastAsia="Arial" w:hAnsi="Arial" w:cs="Arial"/>
          <w:color w:val="000000"/>
          <w:lang w:val="en-US" w:eastAsia="en-US"/>
        </w:rPr>
        <w:t>wind</w:t>
      </w:r>
      <w:proofErr w:type="gramEnd"/>
      <w:r>
        <w:rPr>
          <w:rFonts w:ascii="Arial" w:eastAsia="Arial" w:hAnsi="Arial" w:cs="Arial"/>
          <w:color w:val="000000"/>
          <w:lang w:val="en-US" w:eastAsia="en-US"/>
        </w:rPr>
        <w:t xml:space="preserve"> </w:t>
      </w:r>
    </w:p>
    <w:p w14:paraId="5E77097A" w14:textId="77777777" w:rsidR="00D67558" w:rsidRDefault="00000000">
      <w:pPr>
        <w:spacing w:after="0" w:line="331" w:lineRule="auto"/>
      </w:pPr>
      <w:r>
        <w:rPr>
          <w:rFonts w:ascii="Arial" w:eastAsia="Arial" w:hAnsi="Arial" w:cs="Arial"/>
          <w:color w:val="000000"/>
          <w:lang w:val="en-US" w:eastAsia="en-US"/>
        </w:rPr>
        <w:t xml:space="preserve">S2: we discovered that the hornbeam leave can be a biological model for our design, </w:t>
      </w:r>
      <w:proofErr w:type="gramStart"/>
      <w:r>
        <w:rPr>
          <w:rFonts w:ascii="Arial" w:eastAsia="Arial" w:hAnsi="Arial" w:cs="Arial"/>
          <w:color w:val="000000"/>
          <w:lang w:val="en-US" w:eastAsia="en-US"/>
        </w:rPr>
        <w:t>ecosturdy</w:t>
      </w:r>
      <w:proofErr w:type="gramEnd"/>
      <w:r>
        <w:rPr>
          <w:rFonts w:ascii="Arial" w:eastAsia="Arial" w:hAnsi="Arial" w:cs="Arial"/>
          <w:color w:val="000000"/>
          <w:lang w:val="en-US" w:eastAsia="en-US"/>
        </w:rPr>
        <w:t xml:space="preserve"> </w:t>
      </w:r>
    </w:p>
    <w:p w14:paraId="17B37DA4" w14:textId="77777777" w:rsidR="00D67558" w:rsidRDefault="00000000">
      <w:pPr>
        <w:spacing w:after="0" w:line="331" w:lineRule="auto"/>
      </w:pPr>
      <w:r>
        <w:rPr>
          <w:rFonts w:ascii="Arial" w:eastAsia="Arial" w:hAnsi="Arial" w:cs="Arial"/>
          <w:color w:val="000000"/>
          <w:lang w:val="en-US" w:eastAsia="en-US"/>
        </w:rPr>
        <w:t xml:space="preserve">S4: and our design looks like, there’s this foldable roof, and there is this solar panel (pointing to the screen display at where the solar panel is on their design, but was not very accurate with where he was pointing, and it seems like he doesn’t really know where the solar panel is) </w:t>
      </w:r>
    </w:p>
    <w:p w14:paraId="5BE7BAC4" w14:textId="77777777" w:rsidR="00D67558" w:rsidRDefault="00000000">
      <w:pPr>
        <w:spacing w:after="0" w:line="331" w:lineRule="auto"/>
      </w:pPr>
      <w:r>
        <w:rPr>
          <w:rFonts w:ascii="Arial" w:eastAsia="Arial" w:hAnsi="Arial" w:cs="Arial"/>
          <w:color w:val="000000"/>
          <w:lang w:val="en-US" w:eastAsia="en-US"/>
        </w:rPr>
        <w:t xml:space="preserve">S2: among our other ideas, this design is the most special because it burrows the idea from nature, because it deflects wind, collect </w:t>
      </w:r>
      <w:proofErr w:type="gramStart"/>
      <w:r>
        <w:rPr>
          <w:rFonts w:ascii="Arial" w:eastAsia="Arial" w:hAnsi="Arial" w:cs="Arial"/>
          <w:color w:val="000000"/>
          <w:lang w:val="en-US" w:eastAsia="en-US"/>
        </w:rPr>
        <w:t>rain water</w:t>
      </w:r>
      <w:proofErr w:type="gramEnd"/>
      <w:r>
        <w:rPr>
          <w:rFonts w:ascii="Arial" w:eastAsia="Arial" w:hAnsi="Arial" w:cs="Arial"/>
          <w:color w:val="000000"/>
          <w:lang w:val="en-US" w:eastAsia="en-US"/>
        </w:rPr>
        <w:t xml:space="preserve"> and solar energy, and it’s very compact, and portable. </w:t>
      </w:r>
    </w:p>
    <w:p w14:paraId="63F4E843" w14:textId="77777777" w:rsidR="00D67558" w:rsidRDefault="00000000">
      <w:pPr>
        <w:spacing w:after="0" w:line="240" w:lineRule="auto"/>
      </w:pPr>
      <w:r>
        <w:rPr>
          <w:rFonts w:ascii="Arial" w:eastAsia="Arial" w:hAnsi="Arial" w:cs="Arial"/>
          <w:color w:val="000000"/>
          <w:lang w:val="en-US" w:eastAsia="en-US"/>
        </w:rPr>
        <w:t xml:space="preserve"> </w:t>
      </w:r>
    </w:p>
    <w:p w14:paraId="457F443B" w14:textId="77777777" w:rsidR="00D67558" w:rsidRDefault="00000000">
      <w:pPr>
        <w:spacing w:after="0" w:line="331" w:lineRule="auto"/>
      </w:pPr>
      <w:r>
        <w:rPr>
          <w:rFonts w:ascii="Arial" w:eastAsia="Arial" w:hAnsi="Arial" w:cs="Arial"/>
          <w:color w:val="000000"/>
          <w:lang w:val="en-US" w:eastAsia="en-US"/>
        </w:rPr>
        <w:t xml:space="preserve">S13: the name of our design is </w:t>
      </w:r>
      <w:proofErr w:type="gramStart"/>
      <w:r>
        <w:rPr>
          <w:rFonts w:ascii="Arial" w:eastAsia="Arial" w:hAnsi="Arial" w:cs="Arial"/>
          <w:color w:val="000000"/>
          <w:lang w:val="en-US" w:eastAsia="en-US"/>
        </w:rPr>
        <w:t>stand</w:t>
      </w:r>
      <w:proofErr w:type="gramEnd"/>
      <w:r>
        <w:rPr>
          <w:rFonts w:ascii="Arial" w:eastAsia="Arial" w:hAnsi="Arial" w:cs="Arial"/>
          <w:color w:val="000000"/>
          <w:lang w:val="en-US" w:eastAsia="en-US"/>
        </w:rPr>
        <w:t xml:space="preserve"> strong tent, with this design we solve the challenge of not having water-proof tent and having enough water. Our slogan is </w:t>
      </w:r>
      <w:proofErr w:type="gramStart"/>
      <w:r>
        <w:rPr>
          <w:rFonts w:ascii="Arial" w:eastAsia="Arial" w:hAnsi="Arial" w:cs="Arial"/>
          <w:color w:val="000000"/>
          <w:lang w:val="en-US" w:eastAsia="en-US"/>
        </w:rPr>
        <w:t>stand</w:t>
      </w:r>
      <w:proofErr w:type="gramEnd"/>
      <w:r>
        <w:rPr>
          <w:rFonts w:ascii="Arial" w:eastAsia="Arial" w:hAnsi="Arial" w:cs="Arial"/>
          <w:color w:val="000000"/>
          <w:lang w:val="en-US" w:eastAsia="en-US"/>
        </w:rPr>
        <w:t xml:space="preserve"> strong tent for campers everywhere. When we looked at nature, we noticed the spiral tree, we were inspired by its spiral trunk (small gesture for communication purpose) </w:t>
      </w:r>
    </w:p>
    <w:p w14:paraId="3E6968DF" w14:textId="77777777" w:rsidR="00D67558" w:rsidRDefault="00000000">
      <w:pPr>
        <w:spacing w:after="0" w:line="331" w:lineRule="auto"/>
      </w:pPr>
      <w:r>
        <w:rPr>
          <w:rFonts w:ascii="Arial" w:eastAsia="Arial" w:hAnsi="Arial" w:cs="Arial"/>
          <w:color w:val="000000"/>
          <w:lang w:val="en-US" w:eastAsia="en-US"/>
        </w:rPr>
        <w:t xml:space="preserve">S12: the function of the spiral trunk is to collect water and distribute it across, (general gesture for communication) and wind resistancy, which you can see in our design, it collects water with buckets (general gesture for communication). The function can help solve the problem of water loss and strong wind by collecting water and not being a big box. The tent has ridges along the side to gather the water to the buckets (pointing on screen at the ridges and gesturing to show the water fall down the ridges), and </w:t>
      </w:r>
      <w:proofErr w:type="gramStart"/>
      <w:r>
        <w:rPr>
          <w:rFonts w:ascii="Arial" w:eastAsia="Arial" w:hAnsi="Arial" w:cs="Arial"/>
          <w:color w:val="000000"/>
          <w:lang w:val="en-US" w:eastAsia="en-US"/>
        </w:rPr>
        <w:t>it’s</w:t>
      </w:r>
      <w:proofErr w:type="gramEnd"/>
      <w:r>
        <w:rPr>
          <w:rFonts w:ascii="Arial" w:eastAsia="Arial" w:hAnsi="Arial" w:cs="Arial"/>
          <w:color w:val="000000"/>
          <w:lang w:val="en-US" w:eastAsia="en-US"/>
        </w:rPr>
        <w:t xml:space="preserve"> water resistant, and it can collect water. </w:t>
      </w:r>
    </w:p>
    <w:p w14:paraId="6CE8F9E4" w14:textId="77777777" w:rsidR="00D67558" w:rsidRDefault="00D67558">
      <w:pPr>
        <w:spacing w:after="0" w:line="331" w:lineRule="auto"/>
      </w:pPr>
    </w:p>
    <w:p w14:paraId="40C79996" w14:textId="77777777" w:rsidR="00D67558" w:rsidRDefault="00000000">
      <w:pPr>
        <w:spacing w:after="0" w:line="331" w:lineRule="auto"/>
      </w:pPr>
      <w:r>
        <w:rPr>
          <w:rFonts w:ascii="Arial" w:eastAsia="Arial" w:hAnsi="Arial" w:cs="Arial"/>
          <w:color w:val="000000"/>
          <w:lang w:val="en-US" w:eastAsia="en-US"/>
        </w:rPr>
        <w:t xml:space="preserve">S11: Our design is called </w:t>
      </w:r>
      <w:proofErr w:type="gramStart"/>
      <w:r>
        <w:rPr>
          <w:rFonts w:ascii="Arial" w:eastAsia="Arial" w:hAnsi="Arial" w:cs="Arial"/>
          <w:color w:val="000000"/>
          <w:lang w:val="en-US" w:eastAsia="en-US"/>
        </w:rPr>
        <w:t>aquadog</w:t>
      </w:r>
      <w:proofErr w:type="gramEnd"/>
      <w:r>
        <w:rPr>
          <w:rFonts w:ascii="Arial" w:eastAsia="Arial" w:hAnsi="Arial" w:cs="Arial"/>
          <w:color w:val="000000"/>
          <w:lang w:val="en-US" w:eastAsia="en-US"/>
        </w:rPr>
        <w:t xml:space="preserve"> </w:t>
      </w:r>
    </w:p>
    <w:p w14:paraId="445BEFC6" w14:textId="77777777" w:rsidR="00D67558" w:rsidRDefault="00000000">
      <w:pPr>
        <w:spacing w:after="0" w:line="331" w:lineRule="auto"/>
      </w:pPr>
      <w:r>
        <w:rPr>
          <w:rFonts w:ascii="Arial" w:eastAsia="Arial" w:hAnsi="Arial" w:cs="Arial"/>
          <w:color w:val="000000"/>
          <w:lang w:val="en-US" w:eastAsia="en-US"/>
        </w:rPr>
        <w:t xml:space="preserve">S10: with this design we solve the problem of homesickness, and </w:t>
      </w:r>
      <w:proofErr w:type="gramStart"/>
      <w:r>
        <w:rPr>
          <w:rFonts w:ascii="Arial" w:eastAsia="Arial" w:hAnsi="Arial" w:cs="Arial"/>
          <w:color w:val="000000"/>
          <w:lang w:val="en-US" w:eastAsia="en-US"/>
        </w:rPr>
        <w:t>it’s</w:t>
      </w:r>
      <w:proofErr w:type="gramEnd"/>
      <w:r>
        <w:rPr>
          <w:rFonts w:ascii="Arial" w:eastAsia="Arial" w:hAnsi="Arial" w:cs="Arial"/>
          <w:color w:val="000000"/>
          <w:lang w:val="en-US" w:eastAsia="en-US"/>
        </w:rPr>
        <w:t xml:space="preserve"> water resistant </w:t>
      </w:r>
    </w:p>
    <w:p w14:paraId="160A686E" w14:textId="77777777" w:rsidR="00D67558" w:rsidRDefault="00000000">
      <w:pPr>
        <w:spacing w:after="0" w:line="331" w:lineRule="auto"/>
      </w:pPr>
      <w:r>
        <w:rPr>
          <w:rFonts w:ascii="Arial" w:eastAsia="Arial" w:hAnsi="Arial" w:cs="Arial"/>
          <w:color w:val="000000"/>
          <w:lang w:val="en-US" w:eastAsia="en-US"/>
        </w:rPr>
        <w:t xml:space="preserve">S11: when we look at </w:t>
      </w:r>
      <w:proofErr w:type="gramStart"/>
      <w:r>
        <w:rPr>
          <w:rFonts w:ascii="Arial" w:eastAsia="Arial" w:hAnsi="Arial" w:cs="Arial"/>
          <w:color w:val="000000"/>
          <w:lang w:val="en-US" w:eastAsia="en-US"/>
        </w:rPr>
        <w:t>nature</w:t>
      </w:r>
      <w:proofErr w:type="gramEnd"/>
      <w:r>
        <w:rPr>
          <w:rFonts w:ascii="Arial" w:eastAsia="Arial" w:hAnsi="Arial" w:cs="Arial"/>
          <w:color w:val="000000"/>
          <w:lang w:val="en-US" w:eastAsia="en-US"/>
        </w:rPr>
        <w:t xml:space="preserve"> we noticed this leave called silver carpet, which is like a furry type of thing that is water resistant </w:t>
      </w:r>
    </w:p>
    <w:p w14:paraId="28551436" w14:textId="77777777" w:rsidR="00D67558" w:rsidRDefault="00000000">
      <w:pPr>
        <w:spacing w:after="0" w:line="331" w:lineRule="auto"/>
      </w:pPr>
      <w:r>
        <w:rPr>
          <w:rFonts w:ascii="Arial" w:eastAsia="Arial" w:hAnsi="Arial" w:cs="Arial"/>
          <w:color w:val="000000"/>
          <w:lang w:val="en-US" w:eastAsia="en-US"/>
        </w:rPr>
        <w:t xml:space="preserve">S10: and we are inspired by it’s </w:t>
      </w:r>
      <w:proofErr w:type="gramStart"/>
      <w:r>
        <w:rPr>
          <w:rFonts w:ascii="Arial" w:eastAsia="Arial" w:hAnsi="Arial" w:cs="Arial"/>
          <w:color w:val="000000"/>
          <w:lang w:val="en-US" w:eastAsia="en-US"/>
        </w:rPr>
        <w:t>water proof</w:t>
      </w:r>
      <w:proofErr w:type="gramEnd"/>
      <w:r>
        <w:rPr>
          <w:rFonts w:ascii="Arial" w:eastAsia="Arial" w:hAnsi="Arial" w:cs="Arial"/>
          <w:color w:val="000000"/>
          <w:lang w:val="en-US" w:eastAsia="en-US"/>
        </w:rPr>
        <w:t xml:space="preserve"> ability, it has tiny hair that protects it from the rain </w:t>
      </w:r>
    </w:p>
    <w:p w14:paraId="716759D3" w14:textId="6FDC55B1" w:rsidR="00D67558" w:rsidRDefault="00000000" w:rsidP="006304A7">
      <w:pPr>
        <w:spacing w:after="0" w:line="240" w:lineRule="auto"/>
      </w:pPr>
      <w:r>
        <w:rPr>
          <w:rFonts w:ascii="Arial" w:eastAsia="Arial" w:hAnsi="Arial" w:cs="Arial"/>
          <w:color w:val="000000"/>
          <w:lang w:val="en-US" w:eastAsia="en-US"/>
        </w:rPr>
        <w:t xml:space="preserve"> </w:t>
      </w:r>
    </w:p>
    <w:sectPr w:rsidR="00D67558">
      <w:pgSz w:w="11907" w:h="16839"/>
      <w:pgMar w:top="1417" w:right="1417" w:bottom="1134" w:left="1417" w:header="708" w:footer="708" w:gutter="0"/>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78AD9" w14:textId="77777777" w:rsidR="002B6B18" w:rsidRDefault="002B6B18">
      <w:r>
        <w:separator/>
      </w:r>
    </w:p>
  </w:endnote>
  <w:endnote w:type="continuationSeparator" w:id="0">
    <w:p w14:paraId="7C256504" w14:textId="77777777" w:rsidR="002B6B18" w:rsidRDefault="002B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ECCE8" w14:textId="77777777" w:rsidR="002B6B18" w:rsidRDefault="002B6B18">
      <w:r>
        <w:separator/>
      </w:r>
    </w:p>
  </w:footnote>
  <w:footnote w:type="continuationSeparator" w:id="0">
    <w:p w14:paraId="201B102E" w14:textId="77777777" w:rsidR="002B6B18" w:rsidRDefault="002B6B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057B9A"/>
    <w:rsid w:val="001E0357"/>
    <w:rsid w:val="002B6B18"/>
    <w:rsid w:val="002C5C7D"/>
    <w:rsid w:val="003B4056"/>
    <w:rsid w:val="004D2FCB"/>
    <w:rsid w:val="005A1F42"/>
    <w:rsid w:val="005F2EEE"/>
    <w:rsid w:val="006304A7"/>
    <w:rsid w:val="00663249"/>
    <w:rsid w:val="007F135C"/>
    <w:rsid w:val="00887CCA"/>
    <w:rsid w:val="00940894"/>
    <w:rsid w:val="0095296C"/>
    <w:rsid w:val="00A1705C"/>
    <w:rsid w:val="00B50D4B"/>
    <w:rsid w:val="00BE6893"/>
    <w:rsid w:val="00C9142D"/>
    <w:rsid w:val="00D6755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9CBEC"/>
  <w15:docId w15:val="{2BA9990B-2373-4356-AC4A-E1519877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TTheading1">
    <w:name w:val="QTT heading 1"/>
    <w:basedOn w:val="Normal"/>
    <w:next w:val="Normal"/>
    <w:link w:val="berschrift1Zchn"/>
    <w:uiPriority w:val="9"/>
    <w:qFormat/>
    <w:rsid w:val="00841CD9"/>
    <w:pPr>
      <w:keepNext/>
      <w:keepLines/>
      <w:spacing w:before="480"/>
      <w:outlineLvl w:val="0"/>
    </w:pPr>
    <w:rPr>
      <w:rFonts w:asciiTheme="majorHAnsi" w:eastAsiaTheme="majorEastAsia" w:hAnsiTheme="majorHAnsi" w:cstheme="majorBidi"/>
      <w:bCs/>
      <w:color w:val="2F5496" w:themeColor="accent1" w:themeShade="BF"/>
      <w:sz w:val="28"/>
      <w:szCs w:val="28"/>
    </w:rPr>
  </w:style>
  <w:style w:type="paragraph" w:customStyle="1" w:styleId="QTTheading2">
    <w:name w:val="QTT heading 2"/>
    <w:basedOn w:val="Normal"/>
    <w:next w:val="Normal"/>
    <w:link w:val="berschrift2Zchn"/>
    <w:uiPriority w:val="9"/>
    <w:unhideWhenUsed/>
    <w:qFormat/>
    <w:rsid w:val="00841CD9"/>
    <w:pPr>
      <w:keepNext/>
      <w:keepLines/>
      <w:spacing w:before="200"/>
      <w:outlineLvl w:val="1"/>
    </w:pPr>
    <w:rPr>
      <w:rFonts w:asciiTheme="majorHAnsi" w:eastAsiaTheme="majorEastAsia" w:hAnsiTheme="majorHAnsi" w:cstheme="majorBidi"/>
      <w:bCs/>
      <w:color w:val="4472C4" w:themeColor="accent1"/>
      <w:sz w:val="26"/>
      <w:szCs w:val="26"/>
    </w:rPr>
  </w:style>
  <w:style w:type="paragraph" w:customStyle="1" w:styleId="QTTheading3">
    <w:name w:val="QTT heading 3"/>
    <w:basedOn w:val="Normal"/>
    <w:next w:val="Normal"/>
    <w:link w:val="berschrift3Zchn"/>
    <w:uiPriority w:val="9"/>
    <w:unhideWhenUsed/>
    <w:qFormat/>
    <w:rsid w:val="00841CD9"/>
    <w:pPr>
      <w:keepNext/>
      <w:keepLines/>
      <w:spacing w:before="200"/>
      <w:outlineLvl w:val="2"/>
    </w:pPr>
    <w:rPr>
      <w:rFonts w:asciiTheme="majorHAnsi" w:eastAsiaTheme="majorEastAsia" w:hAnsiTheme="majorHAnsi" w:cstheme="majorBidi"/>
      <w:bCs/>
      <w:color w:val="4472C4" w:themeColor="accent1"/>
    </w:rPr>
  </w:style>
  <w:style w:type="paragraph" w:customStyle="1" w:styleId="QTTheading4">
    <w:name w:val="QTT heading 4"/>
    <w:basedOn w:val="Normal"/>
    <w:next w:val="Normal"/>
    <w:link w:val="berschrift4Zchn"/>
    <w:uiPriority w:val="9"/>
    <w:unhideWhenUsed/>
    <w:qFormat/>
    <w:rsid w:val="00841CD9"/>
    <w:pPr>
      <w:keepNext/>
      <w:keepLines/>
      <w:spacing w:before="200"/>
      <w:outlineLvl w:val="3"/>
    </w:pPr>
    <w:rPr>
      <w:rFonts w:asciiTheme="majorHAnsi" w:eastAsiaTheme="majorEastAsia" w:hAnsiTheme="majorHAnsi" w:cstheme="majorBidi"/>
      <w:bCs/>
      <w:i/>
      <w:iCs/>
      <w:color w:val="4472C4" w:themeColor="accent1"/>
    </w:rPr>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berschrift1Zchn">
    <w:name w:val="Überschrift 1 Zchn"/>
    <w:basedOn w:val="DefaultParagraphFont"/>
    <w:link w:val="QTT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berschrift2Zchn">
    <w:name w:val="Überschrift 2 Zchn"/>
    <w:basedOn w:val="DefaultParagraphFont"/>
    <w:link w:val="QTTheading2"/>
    <w:uiPriority w:val="9"/>
    <w:rsid w:val="00841CD9"/>
    <w:rPr>
      <w:rFonts w:asciiTheme="majorHAnsi" w:eastAsiaTheme="majorEastAsia" w:hAnsiTheme="majorHAnsi" w:cstheme="majorBidi"/>
      <w:b/>
      <w:bCs/>
      <w:color w:val="4472C4" w:themeColor="accent1"/>
      <w:sz w:val="26"/>
      <w:szCs w:val="26"/>
    </w:rPr>
  </w:style>
  <w:style w:type="character" w:customStyle="1" w:styleId="berschrift3Zchn">
    <w:name w:val="Überschrift 3 Zchn"/>
    <w:basedOn w:val="DefaultParagraphFont"/>
    <w:link w:val="QTTheading3"/>
    <w:uiPriority w:val="9"/>
    <w:rsid w:val="00841CD9"/>
    <w:rPr>
      <w:rFonts w:asciiTheme="majorHAnsi" w:eastAsiaTheme="majorEastAsia" w:hAnsiTheme="majorHAnsi" w:cstheme="majorBidi"/>
      <w:b/>
      <w:bCs/>
      <w:color w:val="4472C4" w:themeColor="accent1"/>
    </w:rPr>
  </w:style>
  <w:style w:type="character" w:customStyle="1" w:styleId="berschrift4Zchn">
    <w:name w:val="Überschrift 4 Zchn"/>
    <w:basedOn w:val="DefaultParagraphFont"/>
    <w:link w:val="QTT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rPr>
      <w:b/>
      <w:bCs/>
      <w:color w:val="4472C4" w:themeColor="accent1"/>
      <w:sz w:val="18"/>
      <w:szCs w:val="18"/>
    </w:rPr>
  </w:style>
  <w:style w:type="paragraph" w:styleId="TOC1">
    <w:name w:val="toc 1"/>
    <w:basedOn w:val="Normal"/>
    <w:next w:val="Normal"/>
    <w:autoRedefine/>
    <w:uiPriority w:val="39"/>
    <w:unhideWhenUsed/>
    <w:rsid w:val="002C5C7D"/>
    <w:pPr>
      <w:spacing w:after="100"/>
    </w:pPr>
  </w:style>
  <w:style w:type="paragraph" w:styleId="TOC2">
    <w:name w:val="toc 2"/>
    <w:basedOn w:val="Normal"/>
    <w:next w:val="Normal"/>
    <w:autoRedefine/>
    <w:uiPriority w:val="39"/>
    <w:unhideWhenUsed/>
    <w:rsid w:val="002C5C7D"/>
    <w:pPr>
      <w:spacing w:after="100"/>
      <w:ind w:left="220"/>
    </w:pPr>
  </w:style>
  <w:style w:type="paragraph" w:styleId="TOC3">
    <w:name w:val="toc 3"/>
    <w:basedOn w:val="Normal"/>
    <w:next w:val="Normal"/>
    <w:autoRedefine/>
    <w:uiPriority w:val="39"/>
    <w:unhideWhenUsed/>
    <w:rsid w:val="002C5C7D"/>
    <w:pPr>
      <w:spacing w:after="100"/>
      <w:ind w:left="440"/>
    </w:pPr>
  </w:style>
  <w:style w:type="paragraph" w:styleId="ListParagraph">
    <w:name w:val="List Paragraph"/>
    <w:basedOn w:val="Normal"/>
    <w:uiPriority w:val="34"/>
    <w:qFormat/>
    <w:rsid w:val="006155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32</Pages>
  <Words>9910</Words>
  <Characters>56487</Characters>
  <Application>Microsoft Office Word</Application>
  <DocSecurity>0</DocSecurity>
  <Lines>470</Lines>
  <Paragraphs>132</Paragraphs>
  <ScaleCrop>false</ScaleCrop>
  <Company/>
  <LinksUpToDate>false</LinksUpToDate>
  <CharactersWithSpaces>66265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Caiwei Zhu</cp:lastModifiedBy>
  <cp:revision>14</cp:revision>
  <dcterms:created xsi:type="dcterms:W3CDTF">2020-02-10T15:41:00Z</dcterms:created>
  <dcterms:modified xsi:type="dcterms:W3CDTF">2024-12-18T10:24:00Z</dcterms:modified>
</cp:coreProperties>
</file>